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06A1" w:rsidRPr="006376D6" w:rsidRDefault="007D06A1" w:rsidP="00844E95">
      <w:pPr>
        <w:pStyle w:val="1"/>
        <w:bidi/>
        <w:spacing w:before="0"/>
        <w:jc w:val="center"/>
        <w:rPr>
          <w:rFonts w:ascii="Simplified Arabic" w:hAnsi="Simplified Arabic" w:cs="Simplified Arabic" w:hint="cs"/>
          <w:color w:val="auto"/>
          <w:sz w:val="32"/>
          <w:szCs w:val="32"/>
          <w:rtl/>
        </w:rPr>
      </w:pPr>
      <w:r w:rsidRPr="006376D6">
        <w:rPr>
          <w:rFonts w:ascii="Simplified Arabic" w:hAnsi="Simplified Arabic" w:cs="Simplified Arabic" w:hint="cs"/>
          <w:color w:val="auto"/>
          <w:sz w:val="32"/>
          <w:szCs w:val="32"/>
          <w:rtl/>
        </w:rPr>
        <w:t>الحشد الشعبي المقدس: ملحمة القادة والشهداء</w:t>
      </w:r>
    </w:p>
    <w:p w:rsidR="006376D6" w:rsidRPr="00A70CEE" w:rsidRDefault="006376D6" w:rsidP="00844E95">
      <w:pPr>
        <w:spacing w:after="0"/>
        <w:jc w:val="center"/>
        <w:rPr>
          <w:rFonts w:ascii="Simplified Arabic" w:hAnsi="Simplified Arabic" w:cs="Simplified Arabic"/>
          <w:sz w:val="28"/>
          <w:szCs w:val="28"/>
          <w:rtl/>
          <w:lang w:bidi="ar-IQ"/>
        </w:rPr>
      </w:pPr>
      <w:r w:rsidRPr="00A70CEE">
        <w:rPr>
          <w:rFonts w:ascii="Simplified Arabic" w:hAnsi="Simplified Arabic" w:cs="Simplified Arabic"/>
          <w:sz w:val="28"/>
          <w:szCs w:val="28"/>
          <w:rtl/>
          <w:lang w:bidi="ar-IQ"/>
        </w:rPr>
        <w:t>د. جمال ناصر حسين التميمي- مجلس محافظة النجف الأشرف- العراق</w:t>
      </w:r>
    </w:p>
    <w:p w:rsidR="006376D6" w:rsidRPr="00BA4906" w:rsidRDefault="006376D6" w:rsidP="00844E95">
      <w:pPr>
        <w:spacing w:after="0"/>
        <w:jc w:val="center"/>
        <w:rPr>
          <w:rFonts w:ascii="Simplified Arabic" w:hAnsi="Simplified Arabic" w:cs="Miriam"/>
          <w:sz w:val="28"/>
          <w:szCs w:val="28"/>
          <w:rtl/>
          <w:lang w:bidi="ar-IQ"/>
        </w:rPr>
      </w:pPr>
      <w:r w:rsidRPr="00BA4906">
        <w:rPr>
          <w:rFonts w:ascii="Simplified Arabic" w:eastAsia="Times New Roman" w:hAnsi="Simplified Arabic" w:cs="Miriam"/>
          <w:sz w:val="28"/>
          <w:szCs w:val="28"/>
        </w:rPr>
        <w:t>https://orcid.org/0009-0009-3039-4585</w:t>
      </w:r>
      <w:r w:rsidRPr="00BA4906">
        <w:rPr>
          <w:rFonts w:ascii="Simplified Arabic" w:eastAsia="Times New Roman" w:hAnsi="Simplified Arabic" w:cs="Miriam"/>
          <w:sz w:val="28"/>
          <w:szCs w:val="28"/>
          <w:rtl/>
        </w:rPr>
        <w:t xml:space="preserve"> </w:t>
      </w:r>
    </w:p>
    <w:p w:rsidR="006376D6" w:rsidRPr="00BA4906" w:rsidRDefault="006376D6" w:rsidP="00844E95">
      <w:pPr>
        <w:pStyle w:val="aff2"/>
        <w:shd w:val="clear" w:color="auto" w:fill="FFFFFF"/>
        <w:bidi/>
        <w:spacing w:before="0" w:beforeAutospacing="0" w:after="0" w:afterAutospacing="0" w:line="276" w:lineRule="auto"/>
        <w:jc w:val="center"/>
        <w:rPr>
          <w:rFonts w:ascii="Simplified Arabic" w:hAnsi="Simplified Arabic" w:cs="Miriam"/>
          <w:sz w:val="28"/>
          <w:szCs w:val="28"/>
          <w:u w:val="single"/>
          <w:rtl/>
          <w:lang w:bidi="ar-IQ"/>
        </w:rPr>
      </w:pPr>
      <w:hyperlink r:id="rId7" w:history="1">
        <w:r w:rsidRPr="00BA4906">
          <w:rPr>
            <w:rStyle w:val="Hyperlink"/>
            <w:rFonts w:ascii="Simplified Arabic" w:hAnsi="Simplified Arabic" w:cs="Miriam"/>
            <w:sz w:val="28"/>
            <w:szCs w:val="28"/>
            <w:lang w:bidi="ar-IQ"/>
          </w:rPr>
          <w:t>jamalaltameemi1986@gmail.com</w:t>
        </w:r>
      </w:hyperlink>
    </w:p>
    <w:p w:rsidR="006376D6" w:rsidRPr="00BA4906" w:rsidRDefault="006376D6" w:rsidP="00844E95">
      <w:pPr>
        <w:spacing w:after="0"/>
        <w:jc w:val="center"/>
        <w:rPr>
          <w:rFonts w:ascii="Simplified Arabic" w:hAnsi="Simplified Arabic" w:cs="Miriam"/>
          <w:sz w:val="28"/>
          <w:szCs w:val="28"/>
          <w:rtl/>
          <w:lang w:bidi="ar-IQ"/>
        </w:rPr>
      </w:pPr>
      <w:r w:rsidRPr="00BA4906">
        <w:rPr>
          <w:rFonts w:ascii="Simplified Arabic" w:hAnsi="Simplified Arabic" w:cs="Miriam"/>
          <w:sz w:val="28"/>
          <w:szCs w:val="28"/>
          <w:rtl/>
          <w:lang w:bidi="ar-IQ"/>
        </w:rPr>
        <w:t>07811185949</w:t>
      </w:r>
    </w:p>
    <w:p w:rsidR="006376D6" w:rsidRPr="00BA4906" w:rsidRDefault="006376D6" w:rsidP="00844E95">
      <w:pPr>
        <w:pStyle w:val="aff2"/>
        <w:shd w:val="clear" w:color="auto" w:fill="FFFFFF"/>
        <w:bidi/>
        <w:spacing w:before="0" w:beforeAutospacing="0" w:after="0" w:afterAutospacing="0" w:line="276" w:lineRule="auto"/>
        <w:jc w:val="center"/>
        <w:rPr>
          <w:rFonts w:ascii="Simplified Arabic" w:hAnsi="Simplified Arabic" w:cs="Miriam"/>
          <w:sz w:val="28"/>
          <w:szCs w:val="28"/>
          <w:rtl/>
          <w:lang w:bidi="ar-IQ"/>
        </w:rPr>
      </w:pPr>
      <w:r w:rsidRPr="00BA4906">
        <w:rPr>
          <w:rFonts w:ascii="Arial" w:hAnsi="Arial" w:cs="Arial" w:hint="cs"/>
          <w:sz w:val="28"/>
          <w:szCs w:val="28"/>
          <w:rtl/>
          <w:lang w:bidi="ar-IQ"/>
        </w:rPr>
        <w:t>الرمز</w:t>
      </w:r>
      <w:r w:rsidRPr="00BA4906">
        <w:rPr>
          <w:rFonts w:ascii="Simplified Arabic" w:hAnsi="Simplified Arabic" w:cs="Miriam"/>
          <w:sz w:val="28"/>
          <w:szCs w:val="28"/>
          <w:rtl/>
          <w:lang w:bidi="ar-IQ"/>
        </w:rPr>
        <w:t xml:space="preserve"> </w:t>
      </w:r>
      <w:r w:rsidRPr="00BA4906">
        <w:rPr>
          <w:rFonts w:ascii="Arial" w:hAnsi="Arial" w:cs="Arial" w:hint="cs"/>
          <w:sz w:val="28"/>
          <w:szCs w:val="28"/>
          <w:rtl/>
          <w:lang w:bidi="ar-IQ"/>
        </w:rPr>
        <w:t>البريدي</w:t>
      </w:r>
      <w:r w:rsidRPr="00BA4906">
        <w:rPr>
          <w:rFonts w:ascii="Simplified Arabic" w:hAnsi="Simplified Arabic" w:cs="Miriam"/>
          <w:sz w:val="28"/>
          <w:szCs w:val="28"/>
          <w:rtl/>
          <w:lang w:bidi="ar-IQ"/>
        </w:rPr>
        <w:t>: 54001</w:t>
      </w:r>
    </w:p>
    <w:p w:rsidR="006376D6" w:rsidRPr="00A70CEE" w:rsidRDefault="006376D6" w:rsidP="00844E95">
      <w:pPr>
        <w:spacing w:after="0"/>
        <w:jc w:val="center"/>
        <w:rPr>
          <w:rFonts w:ascii="Simplified Arabic" w:hAnsi="Simplified Arabic" w:cs="Simplified Arabic"/>
          <w:sz w:val="28"/>
          <w:szCs w:val="28"/>
          <w:lang w:bidi="ar-IQ"/>
        </w:rPr>
      </w:pPr>
    </w:p>
    <w:p w:rsidR="006376D6" w:rsidRDefault="006376D6" w:rsidP="00844E95">
      <w:pPr>
        <w:spacing w:after="0"/>
        <w:jc w:val="center"/>
        <w:rPr>
          <w:rFonts w:ascii="Simplified Arabic" w:hAnsi="Simplified Arabic" w:cs="Simplified Arabic" w:hint="cs"/>
          <w:sz w:val="28"/>
          <w:szCs w:val="28"/>
          <w:rtl/>
          <w:lang w:bidi="ar-IQ"/>
        </w:rPr>
      </w:pPr>
      <w:r w:rsidRPr="006376D6">
        <w:rPr>
          <w:rFonts w:ascii="Simplified Arabic" w:hAnsi="Simplified Arabic" w:cs="Simplified Arabic"/>
          <w:b/>
          <w:bCs/>
          <w:color w:val="111111"/>
          <w:sz w:val="32"/>
          <w:szCs w:val="32"/>
        </w:rPr>
        <w:t>The Sacred Popular Mobilization: The Epic of Leaders and Martyrs</w:t>
      </w:r>
    </w:p>
    <w:p w:rsidR="006376D6" w:rsidRPr="00A70CEE" w:rsidRDefault="006376D6" w:rsidP="00844E95">
      <w:pPr>
        <w:spacing w:after="0"/>
        <w:jc w:val="center"/>
        <w:rPr>
          <w:rFonts w:ascii="Simplified Arabic" w:hAnsi="Simplified Arabic" w:cs="Simplified Arabic"/>
          <w:sz w:val="28"/>
          <w:szCs w:val="28"/>
          <w:lang w:bidi="ar-IQ"/>
        </w:rPr>
      </w:pPr>
      <w:r w:rsidRPr="00A70CEE">
        <w:rPr>
          <w:rFonts w:ascii="Simplified Arabic" w:hAnsi="Simplified Arabic" w:cs="Simplified Arabic"/>
          <w:sz w:val="28"/>
          <w:szCs w:val="28"/>
          <w:lang w:bidi="ar-IQ"/>
        </w:rPr>
        <w:t>Dr. Jamal Nasser Hussein Al-Tamimi - Najaf Governorate Council – Iraq</w:t>
      </w:r>
    </w:p>
    <w:p w:rsidR="006376D6" w:rsidRPr="00BA4906" w:rsidRDefault="006376D6" w:rsidP="00844E95">
      <w:pPr>
        <w:spacing w:after="0"/>
        <w:jc w:val="center"/>
        <w:rPr>
          <w:rFonts w:ascii="Simplified Arabic" w:hAnsi="Simplified Arabic" w:cs="Miriam"/>
          <w:sz w:val="28"/>
          <w:szCs w:val="28"/>
          <w:rtl/>
          <w:lang w:bidi="ar-IQ"/>
        </w:rPr>
      </w:pPr>
      <w:r w:rsidRPr="00BA4906">
        <w:rPr>
          <w:rFonts w:ascii="Simplified Arabic" w:eastAsia="Times New Roman" w:hAnsi="Simplified Arabic" w:cs="Miriam"/>
          <w:sz w:val="28"/>
          <w:szCs w:val="28"/>
        </w:rPr>
        <w:t>https://orcid.org/0009-0009-3039-4585</w:t>
      </w:r>
      <w:r w:rsidRPr="00BA4906">
        <w:rPr>
          <w:rFonts w:ascii="Simplified Arabic" w:eastAsia="Times New Roman" w:hAnsi="Simplified Arabic" w:cs="Miriam"/>
          <w:sz w:val="28"/>
          <w:szCs w:val="28"/>
          <w:rtl/>
        </w:rPr>
        <w:t xml:space="preserve"> </w:t>
      </w:r>
    </w:p>
    <w:p w:rsidR="006376D6" w:rsidRPr="00BA4906" w:rsidRDefault="006376D6" w:rsidP="00844E95">
      <w:pPr>
        <w:spacing w:after="0"/>
        <w:jc w:val="center"/>
        <w:rPr>
          <w:rFonts w:ascii="Simplified Arabic" w:hAnsi="Simplified Arabic" w:cs="Miriam"/>
          <w:sz w:val="28"/>
          <w:szCs w:val="28"/>
          <w:rtl/>
          <w:lang w:bidi="ar-IQ"/>
        </w:rPr>
      </w:pPr>
      <w:hyperlink r:id="rId8" w:history="1">
        <w:r w:rsidRPr="00BA4906">
          <w:rPr>
            <w:rStyle w:val="Hyperlink"/>
            <w:rFonts w:ascii="Simplified Arabic" w:hAnsi="Simplified Arabic" w:cs="Miriam"/>
            <w:sz w:val="28"/>
            <w:szCs w:val="28"/>
            <w:lang w:bidi="ar-IQ"/>
          </w:rPr>
          <w:t>jamalaltameemi1986@gmail.com</w:t>
        </w:r>
      </w:hyperlink>
    </w:p>
    <w:p w:rsidR="006376D6" w:rsidRPr="00BA4906" w:rsidRDefault="006376D6" w:rsidP="00844E95">
      <w:pPr>
        <w:spacing w:after="0"/>
        <w:jc w:val="center"/>
        <w:rPr>
          <w:rFonts w:ascii="Simplified Arabic" w:hAnsi="Simplified Arabic" w:cs="Miriam"/>
          <w:sz w:val="28"/>
          <w:szCs w:val="28"/>
          <w:rtl/>
          <w:lang w:bidi="ar-IQ"/>
        </w:rPr>
      </w:pPr>
      <w:r w:rsidRPr="00BA4906">
        <w:rPr>
          <w:rFonts w:ascii="Simplified Arabic" w:hAnsi="Simplified Arabic" w:cs="Miriam"/>
          <w:sz w:val="28"/>
          <w:szCs w:val="28"/>
          <w:rtl/>
          <w:lang w:bidi="ar-IQ"/>
        </w:rPr>
        <w:t>07811185949</w:t>
      </w:r>
    </w:p>
    <w:p w:rsidR="006376D6" w:rsidRPr="00BA4906" w:rsidRDefault="006376D6" w:rsidP="00844E95">
      <w:pPr>
        <w:spacing w:after="0"/>
        <w:jc w:val="center"/>
        <w:rPr>
          <w:rFonts w:ascii="Simplified Arabic" w:hAnsi="Simplified Arabic" w:cs="Miriam"/>
          <w:sz w:val="28"/>
          <w:szCs w:val="28"/>
          <w:rtl/>
        </w:rPr>
      </w:pPr>
      <w:r w:rsidRPr="00BA4906">
        <w:rPr>
          <w:rFonts w:ascii="Simplified Arabic" w:hAnsi="Simplified Arabic" w:cs="Miriam"/>
          <w:sz w:val="28"/>
          <w:szCs w:val="28"/>
          <w:lang w:bidi="ar-IQ"/>
        </w:rPr>
        <w:t>Zip Code: 54001</w:t>
      </w:r>
    </w:p>
    <w:p w:rsidR="006376D6" w:rsidRDefault="006376D6" w:rsidP="00844E95">
      <w:pPr>
        <w:pStyle w:val="1"/>
        <w:bidi/>
        <w:spacing w:before="0"/>
        <w:jc w:val="both"/>
        <w:rPr>
          <w:rFonts w:ascii="Simplified Arabic" w:hAnsi="Simplified Arabic" w:cs="Simplified Arabic" w:hint="cs"/>
          <w:color w:val="auto"/>
          <w:rtl/>
        </w:rPr>
      </w:pPr>
    </w:p>
    <w:p w:rsidR="006376D6" w:rsidRDefault="006376D6" w:rsidP="00844E95">
      <w:pPr>
        <w:pStyle w:val="1"/>
        <w:bidi/>
        <w:spacing w:before="0"/>
        <w:jc w:val="both"/>
        <w:rPr>
          <w:rFonts w:ascii="Simplified Arabic" w:hAnsi="Simplified Arabic" w:cs="Simplified Arabic" w:hint="cs"/>
          <w:color w:val="auto"/>
          <w:rtl/>
        </w:rPr>
      </w:pPr>
    </w:p>
    <w:p w:rsidR="00844E95" w:rsidRDefault="00844E95" w:rsidP="00844E95">
      <w:pPr>
        <w:bidi/>
        <w:rPr>
          <w:rFonts w:hint="cs"/>
          <w:rtl/>
        </w:rPr>
      </w:pPr>
    </w:p>
    <w:p w:rsidR="00844E95" w:rsidRDefault="00844E95" w:rsidP="00844E95">
      <w:pPr>
        <w:bidi/>
        <w:rPr>
          <w:rFonts w:hint="cs"/>
          <w:rtl/>
        </w:rPr>
      </w:pPr>
    </w:p>
    <w:p w:rsidR="00844E95" w:rsidRDefault="00844E95" w:rsidP="00844E95">
      <w:pPr>
        <w:bidi/>
        <w:rPr>
          <w:rFonts w:hint="cs"/>
          <w:rtl/>
        </w:rPr>
      </w:pPr>
    </w:p>
    <w:p w:rsidR="00844E95" w:rsidRDefault="00844E95" w:rsidP="00844E95">
      <w:pPr>
        <w:bidi/>
        <w:rPr>
          <w:rFonts w:hint="cs"/>
          <w:rtl/>
        </w:rPr>
      </w:pPr>
    </w:p>
    <w:p w:rsidR="00844E95" w:rsidRPr="00844E95" w:rsidRDefault="00844E95" w:rsidP="00844E95">
      <w:pPr>
        <w:bidi/>
        <w:rPr>
          <w:rFonts w:hint="cs"/>
          <w:rtl/>
        </w:rPr>
      </w:pPr>
    </w:p>
    <w:p w:rsidR="006376D6" w:rsidRDefault="006376D6" w:rsidP="00844E95">
      <w:pPr>
        <w:pStyle w:val="1"/>
        <w:bidi/>
        <w:spacing w:before="0"/>
        <w:jc w:val="both"/>
        <w:rPr>
          <w:rFonts w:ascii="Simplified Arabic" w:hAnsi="Simplified Arabic" w:cs="Simplified Arabic" w:hint="cs"/>
          <w:color w:val="auto"/>
          <w:rtl/>
          <w:lang w:bidi="ar-IQ"/>
        </w:rPr>
      </w:pPr>
    </w:p>
    <w:p w:rsidR="003E1C4B" w:rsidRPr="003E1C4B" w:rsidRDefault="003E1C4B" w:rsidP="00844E95">
      <w:pPr>
        <w:bidi/>
        <w:rPr>
          <w:rFonts w:hint="cs"/>
          <w:rtl/>
          <w:lang w:bidi="ar-IQ"/>
        </w:rPr>
      </w:pPr>
    </w:p>
    <w:p w:rsidR="00F453C9" w:rsidRPr="007D06A1" w:rsidRDefault="001C7809" w:rsidP="00844E95">
      <w:pPr>
        <w:pStyle w:val="1"/>
        <w:bidi/>
        <w:spacing w:before="0"/>
        <w:jc w:val="both"/>
        <w:rPr>
          <w:rFonts w:ascii="Simplified Arabic" w:hAnsi="Simplified Arabic" w:cs="Simplified Arabic"/>
          <w:color w:val="auto"/>
        </w:rPr>
      </w:pPr>
      <w:r w:rsidRPr="007D06A1">
        <w:rPr>
          <w:rFonts w:ascii="Simplified Arabic" w:hAnsi="Simplified Arabic" w:cs="Simplified Arabic"/>
          <w:color w:val="auto"/>
          <w:rtl/>
        </w:rPr>
        <w:lastRenderedPageBreak/>
        <w:t>المقدمة</w:t>
      </w:r>
    </w:p>
    <w:p w:rsidR="003E1C4B" w:rsidRDefault="001C7809" w:rsidP="00844E95">
      <w:pPr>
        <w:bidi/>
        <w:spacing w:after="0"/>
        <w:jc w:val="both"/>
        <w:rPr>
          <w:rFonts w:ascii="Simplified Arabic" w:hAnsi="Simplified Arabic" w:cs="Simplified Arabic"/>
          <w:sz w:val="28"/>
          <w:szCs w:val="28"/>
        </w:rPr>
      </w:pPr>
      <w:r w:rsidRPr="007D06A1">
        <w:rPr>
          <w:rFonts w:ascii="Simplified Arabic" w:hAnsi="Simplified Arabic" w:cs="Simplified Arabic"/>
          <w:sz w:val="28"/>
          <w:szCs w:val="28"/>
          <w:rtl/>
        </w:rPr>
        <w:t>الحمد</w:t>
      </w:r>
      <w:r w:rsidRPr="007D06A1">
        <w:rPr>
          <w:rFonts w:ascii="Simplified Arabic" w:hAnsi="Simplified Arabic" w:cs="Simplified Arabic"/>
          <w:sz w:val="28"/>
          <w:szCs w:val="28"/>
        </w:rPr>
        <w:t xml:space="preserve"> </w:t>
      </w:r>
      <w:r w:rsidRPr="007D06A1">
        <w:rPr>
          <w:rFonts w:ascii="Simplified Arabic" w:hAnsi="Simplified Arabic" w:cs="Simplified Arabic"/>
          <w:sz w:val="28"/>
          <w:szCs w:val="28"/>
          <w:rtl/>
        </w:rPr>
        <w:t>لله</w:t>
      </w:r>
      <w:r w:rsidRPr="007D06A1">
        <w:rPr>
          <w:rFonts w:ascii="Simplified Arabic" w:hAnsi="Simplified Arabic" w:cs="Simplified Arabic"/>
          <w:sz w:val="28"/>
          <w:szCs w:val="28"/>
        </w:rPr>
        <w:t xml:space="preserve"> </w:t>
      </w:r>
      <w:r w:rsidRPr="007D06A1">
        <w:rPr>
          <w:rFonts w:ascii="Simplified Arabic" w:hAnsi="Simplified Arabic" w:cs="Simplified Arabic"/>
          <w:sz w:val="28"/>
          <w:szCs w:val="28"/>
          <w:rtl/>
        </w:rPr>
        <w:t>الذي</w:t>
      </w:r>
      <w:r w:rsidRPr="007D06A1">
        <w:rPr>
          <w:rFonts w:ascii="Simplified Arabic" w:hAnsi="Simplified Arabic" w:cs="Simplified Arabic"/>
          <w:sz w:val="28"/>
          <w:szCs w:val="28"/>
        </w:rPr>
        <w:t xml:space="preserve"> </w:t>
      </w:r>
      <w:r w:rsidRPr="007D06A1">
        <w:rPr>
          <w:rFonts w:ascii="Simplified Arabic" w:hAnsi="Simplified Arabic" w:cs="Simplified Arabic"/>
          <w:sz w:val="28"/>
          <w:szCs w:val="28"/>
          <w:rtl/>
        </w:rPr>
        <w:t>جعل</w:t>
      </w:r>
      <w:r w:rsidRPr="007D06A1">
        <w:rPr>
          <w:rFonts w:ascii="Simplified Arabic" w:hAnsi="Simplified Arabic" w:cs="Simplified Arabic"/>
          <w:sz w:val="28"/>
          <w:szCs w:val="28"/>
        </w:rPr>
        <w:t xml:space="preserve"> </w:t>
      </w:r>
      <w:r w:rsidRPr="007D06A1">
        <w:rPr>
          <w:rFonts w:ascii="Simplified Arabic" w:hAnsi="Simplified Arabic" w:cs="Simplified Arabic"/>
          <w:sz w:val="28"/>
          <w:szCs w:val="28"/>
          <w:rtl/>
        </w:rPr>
        <w:t>من</w:t>
      </w:r>
      <w:r w:rsidRPr="007D06A1">
        <w:rPr>
          <w:rFonts w:ascii="Simplified Arabic" w:hAnsi="Simplified Arabic" w:cs="Simplified Arabic"/>
          <w:sz w:val="28"/>
          <w:szCs w:val="28"/>
        </w:rPr>
        <w:t xml:space="preserve"> </w:t>
      </w:r>
      <w:r w:rsidRPr="007D06A1">
        <w:rPr>
          <w:rFonts w:ascii="Simplified Arabic" w:hAnsi="Simplified Arabic" w:cs="Simplified Arabic"/>
          <w:sz w:val="28"/>
          <w:szCs w:val="28"/>
          <w:rtl/>
        </w:rPr>
        <w:t>أرض</w:t>
      </w:r>
      <w:r w:rsidRPr="007D06A1">
        <w:rPr>
          <w:rFonts w:ascii="Simplified Arabic" w:hAnsi="Simplified Arabic" w:cs="Simplified Arabic"/>
          <w:sz w:val="28"/>
          <w:szCs w:val="28"/>
        </w:rPr>
        <w:t xml:space="preserve"> </w:t>
      </w:r>
      <w:r w:rsidRPr="007D06A1">
        <w:rPr>
          <w:rFonts w:ascii="Simplified Arabic" w:hAnsi="Simplified Arabic" w:cs="Simplified Arabic"/>
          <w:sz w:val="28"/>
          <w:szCs w:val="28"/>
          <w:rtl/>
        </w:rPr>
        <w:t>العراق</w:t>
      </w:r>
      <w:r w:rsidRPr="007D06A1">
        <w:rPr>
          <w:rFonts w:ascii="Simplified Arabic" w:hAnsi="Simplified Arabic" w:cs="Simplified Arabic"/>
          <w:sz w:val="28"/>
          <w:szCs w:val="28"/>
        </w:rPr>
        <w:t xml:space="preserve"> </w:t>
      </w:r>
      <w:r w:rsidRPr="007D06A1">
        <w:rPr>
          <w:rFonts w:ascii="Simplified Arabic" w:hAnsi="Simplified Arabic" w:cs="Simplified Arabic"/>
          <w:sz w:val="28"/>
          <w:szCs w:val="28"/>
          <w:rtl/>
        </w:rPr>
        <w:t>ساحةً</w:t>
      </w:r>
      <w:r w:rsidRPr="007D06A1">
        <w:rPr>
          <w:rFonts w:ascii="Simplified Arabic" w:hAnsi="Simplified Arabic" w:cs="Simplified Arabic"/>
          <w:sz w:val="28"/>
          <w:szCs w:val="28"/>
        </w:rPr>
        <w:t xml:space="preserve"> </w:t>
      </w:r>
      <w:r w:rsidRPr="007D06A1">
        <w:rPr>
          <w:rFonts w:ascii="Simplified Arabic" w:hAnsi="Simplified Arabic" w:cs="Simplified Arabic"/>
          <w:sz w:val="28"/>
          <w:szCs w:val="28"/>
          <w:rtl/>
        </w:rPr>
        <w:t>لامتحان</w:t>
      </w:r>
      <w:r w:rsidRPr="007D06A1">
        <w:rPr>
          <w:rFonts w:ascii="Simplified Arabic" w:hAnsi="Simplified Arabic" w:cs="Simplified Arabic"/>
          <w:sz w:val="28"/>
          <w:szCs w:val="28"/>
        </w:rPr>
        <w:t xml:space="preserve"> </w:t>
      </w:r>
      <w:r w:rsidRPr="007D06A1">
        <w:rPr>
          <w:rFonts w:ascii="Simplified Arabic" w:hAnsi="Simplified Arabic" w:cs="Simplified Arabic"/>
          <w:sz w:val="28"/>
          <w:szCs w:val="28"/>
          <w:rtl/>
        </w:rPr>
        <w:t>الرجال،</w:t>
      </w:r>
      <w:r w:rsidRPr="007D06A1">
        <w:rPr>
          <w:rFonts w:ascii="Simplified Arabic" w:hAnsi="Simplified Arabic" w:cs="Simplified Arabic"/>
          <w:sz w:val="28"/>
          <w:szCs w:val="28"/>
        </w:rPr>
        <w:t xml:space="preserve"> </w:t>
      </w:r>
      <w:r w:rsidRPr="007D06A1">
        <w:rPr>
          <w:rFonts w:ascii="Simplified Arabic" w:hAnsi="Simplified Arabic" w:cs="Simplified Arabic"/>
          <w:sz w:val="28"/>
          <w:szCs w:val="28"/>
          <w:rtl/>
        </w:rPr>
        <w:t>وموطنًا</w:t>
      </w:r>
      <w:r w:rsidRPr="007D06A1">
        <w:rPr>
          <w:rFonts w:ascii="Simplified Arabic" w:hAnsi="Simplified Arabic" w:cs="Simplified Arabic"/>
          <w:sz w:val="28"/>
          <w:szCs w:val="28"/>
        </w:rPr>
        <w:t xml:space="preserve"> </w:t>
      </w:r>
      <w:r w:rsidRPr="007D06A1">
        <w:rPr>
          <w:rFonts w:ascii="Simplified Arabic" w:hAnsi="Simplified Arabic" w:cs="Simplified Arabic"/>
          <w:sz w:val="28"/>
          <w:szCs w:val="28"/>
          <w:rtl/>
        </w:rPr>
        <w:t>للبطولة</w:t>
      </w:r>
      <w:r w:rsidRPr="007D06A1">
        <w:rPr>
          <w:rFonts w:ascii="Simplified Arabic" w:hAnsi="Simplified Arabic" w:cs="Simplified Arabic"/>
          <w:sz w:val="28"/>
          <w:szCs w:val="28"/>
        </w:rPr>
        <w:t xml:space="preserve"> </w:t>
      </w:r>
      <w:r w:rsidRPr="007D06A1">
        <w:rPr>
          <w:rFonts w:ascii="Simplified Arabic" w:hAnsi="Simplified Arabic" w:cs="Simplified Arabic"/>
          <w:sz w:val="28"/>
          <w:szCs w:val="28"/>
          <w:rtl/>
        </w:rPr>
        <w:t>والفداء،</w:t>
      </w:r>
      <w:r w:rsidRPr="007D06A1">
        <w:rPr>
          <w:rFonts w:ascii="Simplified Arabic" w:hAnsi="Simplified Arabic" w:cs="Simplified Arabic"/>
          <w:sz w:val="28"/>
          <w:szCs w:val="28"/>
        </w:rPr>
        <w:t xml:space="preserve"> </w:t>
      </w:r>
      <w:r w:rsidRPr="007D06A1">
        <w:rPr>
          <w:rFonts w:ascii="Simplified Arabic" w:hAnsi="Simplified Arabic" w:cs="Simplified Arabic"/>
          <w:sz w:val="28"/>
          <w:szCs w:val="28"/>
          <w:rtl/>
        </w:rPr>
        <w:t>والصلاة</w:t>
      </w:r>
      <w:r w:rsidRPr="007D06A1">
        <w:rPr>
          <w:rFonts w:ascii="Simplified Arabic" w:hAnsi="Simplified Arabic" w:cs="Simplified Arabic"/>
          <w:sz w:val="28"/>
          <w:szCs w:val="28"/>
        </w:rPr>
        <w:t xml:space="preserve"> </w:t>
      </w:r>
      <w:r w:rsidRPr="007D06A1">
        <w:rPr>
          <w:rFonts w:ascii="Simplified Arabic" w:hAnsi="Simplified Arabic" w:cs="Simplified Arabic"/>
          <w:sz w:val="28"/>
          <w:szCs w:val="28"/>
          <w:rtl/>
        </w:rPr>
        <w:t>والسلام</w:t>
      </w:r>
      <w:r w:rsidRPr="007D06A1">
        <w:rPr>
          <w:rFonts w:ascii="Simplified Arabic" w:hAnsi="Simplified Arabic" w:cs="Simplified Arabic"/>
          <w:sz w:val="28"/>
          <w:szCs w:val="28"/>
        </w:rPr>
        <w:t xml:space="preserve"> </w:t>
      </w:r>
      <w:r w:rsidRPr="007D06A1">
        <w:rPr>
          <w:rFonts w:ascii="Simplified Arabic" w:hAnsi="Simplified Arabic" w:cs="Simplified Arabic"/>
          <w:sz w:val="28"/>
          <w:szCs w:val="28"/>
          <w:rtl/>
        </w:rPr>
        <w:t>على</w:t>
      </w:r>
      <w:r w:rsidRPr="007D06A1">
        <w:rPr>
          <w:rFonts w:ascii="Simplified Arabic" w:hAnsi="Simplified Arabic" w:cs="Simplified Arabic"/>
          <w:sz w:val="28"/>
          <w:szCs w:val="28"/>
        </w:rPr>
        <w:t xml:space="preserve"> </w:t>
      </w:r>
      <w:r w:rsidRPr="007D06A1">
        <w:rPr>
          <w:rFonts w:ascii="Simplified Arabic" w:hAnsi="Simplified Arabic" w:cs="Simplified Arabic"/>
          <w:sz w:val="28"/>
          <w:szCs w:val="28"/>
          <w:rtl/>
        </w:rPr>
        <w:t>سيدنا</w:t>
      </w:r>
      <w:r w:rsidRPr="007D06A1">
        <w:rPr>
          <w:rFonts w:ascii="Simplified Arabic" w:hAnsi="Simplified Arabic" w:cs="Simplified Arabic"/>
          <w:sz w:val="28"/>
          <w:szCs w:val="28"/>
        </w:rPr>
        <w:t xml:space="preserve"> </w:t>
      </w:r>
      <w:r w:rsidRPr="007D06A1">
        <w:rPr>
          <w:rFonts w:ascii="Simplified Arabic" w:hAnsi="Simplified Arabic" w:cs="Simplified Arabic"/>
          <w:sz w:val="28"/>
          <w:szCs w:val="28"/>
          <w:rtl/>
        </w:rPr>
        <w:t>محمد</w:t>
      </w:r>
      <w:r w:rsidRPr="007D06A1">
        <w:rPr>
          <w:rFonts w:ascii="Simplified Arabic" w:hAnsi="Simplified Arabic" w:cs="Simplified Arabic"/>
          <w:sz w:val="28"/>
          <w:szCs w:val="28"/>
        </w:rPr>
        <w:t xml:space="preserve"> </w:t>
      </w:r>
      <w:r w:rsidRPr="007D06A1">
        <w:rPr>
          <w:rFonts w:ascii="Simplified Arabic" w:hAnsi="Simplified Arabic" w:cs="Simplified Arabic"/>
          <w:sz w:val="28"/>
          <w:szCs w:val="28"/>
          <w:rtl/>
        </w:rPr>
        <w:t>وآله</w:t>
      </w:r>
      <w:r w:rsidRPr="007D06A1">
        <w:rPr>
          <w:rFonts w:ascii="Simplified Arabic" w:hAnsi="Simplified Arabic" w:cs="Simplified Arabic"/>
          <w:sz w:val="28"/>
          <w:szCs w:val="28"/>
        </w:rPr>
        <w:t xml:space="preserve"> </w:t>
      </w:r>
      <w:r w:rsidRPr="007D06A1">
        <w:rPr>
          <w:rFonts w:ascii="Simplified Arabic" w:hAnsi="Simplified Arabic" w:cs="Simplified Arabic"/>
          <w:sz w:val="28"/>
          <w:szCs w:val="28"/>
          <w:rtl/>
        </w:rPr>
        <w:t>الطاهرين،</w:t>
      </w:r>
      <w:r w:rsidRPr="007D06A1">
        <w:rPr>
          <w:rFonts w:ascii="Simplified Arabic" w:hAnsi="Simplified Arabic" w:cs="Simplified Arabic"/>
          <w:sz w:val="28"/>
          <w:szCs w:val="28"/>
        </w:rPr>
        <w:t xml:space="preserve"> </w:t>
      </w:r>
      <w:r w:rsidRPr="007D06A1">
        <w:rPr>
          <w:rFonts w:ascii="Simplified Arabic" w:hAnsi="Simplified Arabic" w:cs="Simplified Arabic"/>
          <w:sz w:val="28"/>
          <w:szCs w:val="28"/>
          <w:rtl/>
        </w:rPr>
        <w:t>الذين</w:t>
      </w:r>
      <w:r w:rsidRPr="007D06A1">
        <w:rPr>
          <w:rFonts w:ascii="Simplified Arabic" w:hAnsi="Simplified Arabic" w:cs="Simplified Arabic"/>
          <w:sz w:val="28"/>
          <w:szCs w:val="28"/>
        </w:rPr>
        <w:t xml:space="preserve"> </w:t>
      </w:r>
      <w:r w:rsidRPr="007D06A1">
        <w:rPr>
          <w:rFonts w:ascii="Simplified Arabic" w:hAnsi="Simplified Arabic" w:cs="Simplified Arabic"/>
          <w:sz w:val="28"/>
          <w:szCs w:val="28"/>
          <w:rtl/>
        </w:rPr>
        <w:t>علّمونا</w:t>
      </w:r>
      <w:r w:rsidRPr="007D06A1">
        <w:rPr>
          <w:rFonts w:ascii="Simplified Arabic" w:hAnsi="Simplified Arabic" w:cs="Simplified Arabic"/>
          <w:sz w:val="28"/>
          <w:szCs w:val="28"/>
        </w:rPr>
        <w:t xml:space="preserve"> </w:t>
      </w:r>
      <w:r w:rsidRPr="007D06A1">
        <w:rPr>
          <w:rFonts w:ascii="Simplified Arabic" w:hAnsi="Simplified Arabic" w:cs="Simplified Arabic"/>
          <w:sz w:val="28"/>
          <w:szCs w:val="28"/>
          <w:rtl/>
        </w:rPr>
        <w:t>أن</w:t>
      </w:r>
      <w:r w:rsidRPr="007D06A1">
        <w:rPr>
          <w:rFonts w:ascii="Simplified Arabic" w:hAnsi="Simplified Arabic" w:cs="Simplified Arabic"/>
          <w:sz w:val="28"/>
          <w:szCs w:val="28"/>
        </w:rPr>
        <w:t xml:space="preserve"> </w:t>
      </w:r>
      <w:r w:rsidRPr="007D06A1">
        <w:rPr>
          <w:rFonts w:ascii="Simplified Arabic" w:hAnsi="Simplified Arabic" w:cs="Simplified Arabic"/>
          <w:sz w:val="28"/>
          <w:szCs w:val="28"/>
          <w:rtl/>
        </w:rPr>
        <w:t>الدفاع</w:t>
      </w:r>
      <w:r w:rsidRPr="007D06A1">
        <w:rPr>
          <w:rFonts w:ascii="Simplified Arabic" w:hAnsi="Simplified Arabic" w:cs="Simplified Arabic"/>
          <w:sz w:val="28"/>
          <w:szCs w:val="28"/>
        </w:rPr>
        <w:t xml:space="preserve"> </w:t>
      </w:r>
      <w:r w:rsidRPr="007D06A1">
        <w:rPr>
          <w:rFonts w:ascii="Simplified Arabic" w:hAnsi="Simplified Arabic" w:cs="Simplified Arabic"/>
          <w:sz w:val="28"/>
          <w:szCs w:val="28"/>
          <w:rtl/>
        </w:rPr>
        <w:t>عن</w:t>
      </w:r>
      <w:r w:rsidRPr="007D06A1">
        <w:rPr>
          <w:rFonts w:ascii="Simplified Arabic" w:hAnsi="Simplified Arabic" w:cs="Simplified Arabic"/>
          <w:sz w:val="28"/>
          <w:szCs w:val="28"/>
        </w:rPr>
        <w:t xml:space="preserve"> </w:t>
      </w:r>
      <w:r w:rsidRPr="007D06A1">
        <w:rPr>
          <w:rFonts w:ascii="Simplified Arabic" w:hAnsi="Simplified Arabic" w:cs="Simplified Arabic"/>
          <w:sz w:val="28"/>
          <w:szCs w:val="28"/>
          <w:rtl/>
        </w:rPr>
        <w:t>المقدسات</w:t>
      </w:r>
      <w:r w:rsidRPr="007D06A1">
        <w:rPr>
          <w:rFonts w:ascii="Simplified Arabic" w:hAnsi="Simplified Arabic" w:cs="Simplified Arabic"/>
          <w:sz w:val="28"/>
          <w:szCs w:val="28"/>
        </w:rPr>
        <w:t xml:space="preserve"> </w:t>
      </w:r>
      <w:r w:rsidRPr="007D06A1">
        <w:rPr>
          <w:rFonts w:ascii="Simplified Arabic" w:hAnsi="Simplified Arabic" w:cs="Simplified Arabic"/>
          <w:sz w:val="28"/>
          <w:szCs w:val="28"/>
          <w:rtl/>
        </w:rPr>
        <w:t>أشرف</w:t>
      </w:r>
      <w:r w:rsidRPr="007D06A1">
        <w:rPr>
          <w:rFonts w:ascii="Simplified Arabic" w:hAnsi="Simplified Arabic" w:cs="Simplified Arabic"/>
          <w:sz w:val="28"/>
          <w:szCs w:val="28"/>
        </w:rPr>
        <w:t xml:space="preserve"> </w:t>
      </w:r>
      <w:r w:rsidRPr="007D06A1">
        <w:rPr>
          <w:rFonts w:ascii="Simplified Arabic" w:hAnsi="Simplified Arabic" w:cs="Simplified Arabic"/>
          <w:sz w:val="28"/>
          <w:szCs w:val="28"/>
          <w:rtl/>
        </w:rPr>
        <w:t>الجهاد،</w:t>
      </w:r>
      <w:r w:rsidRPr="007D06A1">
        <w:rPr>
          <w:rFonts w:ascii="Simplified Arabic" w:hAnsi="Simplified Arabic" w:cs="Simplified Arabic"/>
          <w:sz w:val="28"/>
          <w:szCs w:val="28"/>
        </w:rPr>
        <w:t xml:space="preserve"> </w:t>
      </w:r>
      <w:r w:rsidRPr="007D06A1">
        <w:rPr>
          <w:rFonts w:ascii="Simplified Arabic" w:hAnsi="Simplified Arabic" w:cs="Simplified Arabic"/>
          <w:sz w:val="28"/>
          <w:szCs w:val="28"/>
          <w:rtl/>
        </w:rPr>
        <w:t>وأن</w:t>
      </w:r>
      <w:r w:rsidRPr="007D06A1">
        <w:rPr>
          <w:rFonts w:ascii="Simplified Arabic" w:hAnsi="Simplified Arabic" w:cs="Simplified Arabic"/>
          <w:sz w:val="28"/>
          <w:szCs w:val="28"/>
        </w:rPr>
        <w:t xml:space="preserve"> </w:t>
      </w:r>
      <w:r w:rsidRPr="007D06A1">
        <w:rPr>
          <w:rFonts w:ascii="Simplified Arabic" w:hAnsi="Simplified Arabic" w:cs="Simplified Arabic"/>
          <w:sz w:val="28"/>
          <w:szCs w:val="28"/>
          <w:rtl/>
        </w:rPr>
        <w:t>التضحية</w:t>
      </w:r>
      <w:r w:rsidRPr="007D06A1">
        <w:rPr>
          <w:rFonts w:ascii="Simplified Arabic" w:hAnsi="Simplified Arabic" w:cs="Simplified Arabic"/>
          <w:sz w:val="28"/>
          <w:szCs w:val="28"/>
        </w:rPr>
        <w:t xml:space="preserve"> </w:t>
      </w:r>
      <w:r w:rsidRPr="007D06A1">
        <w:rPr>
          <w:rFonts w:ascii="Simplified Arabic" w:hAnsi="Simplified Arabic" w:cs="Simplified Arabic"/>
          <w:sz w:val="28"/>
          <w:szCs w:val="28"/>
          <w:rtl/>
        </w:rPr>
        <w:t>في</w:t>
      </w:r>
      <w:r w:rsidRPr="007D06A1">
        <w:rPr>
          <w:rFonts w:ascii="Simplified Arabic" w:hAnsi="Simplified Arabic" w:cs="Simplified Arabic"/>
          <w:sz w:val="28"/>
          <w:szCs w:val="28"/>
        </w:rPr>
        <w:t xml:space="preserve"> </w:t>
      </w:r>
      <w:r w:rsidRPr="007D06A1">
        <w:rPr>
          <w:rFonts w:ascii="Simplified Arabic" w:hAnsi="Simplified Arabic" w:cs="Simplified Arabic"/>
          <w:sz w:val="28"/>
          <w:szCs w:val="28"/>
          <w:rtl/>
        </w:rPr>
        <w:t>سبيل</w:t>
      </w:r>
      <w:r w:rsidRPr="007D06A1">
        <w:rPr>
          <w:rFonts w:ascii="Simplified Arabic" w:hAnsi="Simplified Arabic" w:cs="Simplified Arabic"/>
          <w:sz w:val="28"/>
          <w:szCs w:val="28"/>
        </w:rPr>
        <w:t xml:space="preserve"> </w:t>
      </w:r>
      <w:r w:rsidRPr="007D06A1">
        <w:rPr>
          <w:rFonts w:ascii="Simplified Arabic" w:hAnsi="Simplified Arabic" w:cs="Simplified Arabic"/>
          <w:sz w:val="28"/>
          <w:szCs w:val="28"/>
          <w:rtl/>
        </w:rPr>
        <w:t>الحق</w:t>
      </w:r>
      <w:r w:rsidRPr="007D06A1">
        <w:rPr>
          <w:rFonts w:ascii="Simplified Arabic" w:hAnsi="Simplified Arabic" w:cs="Simplified Arabic"/>
          <w:sz w:val="28"/>
          <w:szCs w:val="28"/>
        </w:rPr>
        <w:t xml:space="preserve"> </w:t>
      </w:r>
      <w:r w:rsidRPr="007D06A1">
        <w:rPr>
          <w:rFonts w:ascii="Simplified Arabic" w:hAnsi="Simplified Arabic" w:cs="Simplified Arabic"/>
          <w:sz w:val="28"/>
          <w:szCs w:val="28"/>
          <w:rtl/>
        </w:rPr>
        <w:t>طريق</w:t>
      </w:r>
      <w:r w:rsidRPr="007D06A1">
        <w:rPr>
          <w:rFonts w:ascii="Simplified Arabic" w:hAnsi="Simplified Arabic" w:cs="Simplified Arabic"/>
          <w:sz w:val="28"/>
          <w:szCs w:val="28"/>
        </w:rPr>
        <w:t xml:space="preserve"> </w:t>
      </w:r>
      <w:r w:rsidRPr="007D06A1">
        <w:rPr>
          <w:rFonts w:ascii="Simplified Arabic" w:hAnsi="Simplified Arabic" w:cs="Simplified Arabic"/>
          <w:sz w:val="28"/>
          <w:szCs w:val="28"/>
          <w:rtl/>
        </w:rPr>
        <w:t>الخلود</w:t>
      </w:r>
      <w:r w:rsidRPr="007D06A1">
        <w:rPr>
          <w:rFonts w:ascii="Simplified Arabic" w:hAnsi="Simplified Arabic" w:cs="Simplified Arabic"/>
          <w:sz w:val="28"/>
          <w:szCs w:val="28"/>
        </w:rPr>
        <w:t>.</w:t>
      </w:r>
    </w:p>
    <w:p w:rsidR="00EF339B" w:rsidRDefault="001C7809" w:rsidP="00844E95">
      <w:pPr>
        <w:bidi/>
        <w:spacing w:after="0"/>
        <w:jc w:val="both"/>
        <w:rPr>
          <w:rFonts w:ascii="Simplified Arabic" w:hAnsi="Simplified Arabic" w:cs="Simplified Arabic" w:hint="cs"/>
          <w:sz w:val="28"/>
          <w:szCs w:val="28"/>
          <w:rtl/>
          <w:lang w:bidi="ar-IQ"/>
        </w:rPr>
      </w:pPr>
      <w:r w:rsidRPr="007D06A1">
        <w:rPr>
          <w:rFonts w:ascii="Simplified Arabic" w:hAnsi="Simplified Arabic" w:cs="Simplified Arabic"/>
          <w:sz w:val="28"/>
          <w:szCs w:val="28"/>
          <w:rtl/>
        </w:rPr>
        <w:t>في</w:t>
      </w:r>
      <w:r w:rsidRPr="007D06A1">
        <w:rPr>
          <w:rFonts w:ascii="Simplified Arabic" w:hAnsi="Simplified Arabic" w:cs="Simplified Arabic"/>
          <w:sz w:val="28"/>
          <w:szCs w:val="28"/>
        </w:rPr>
        <w:t xml:space="preserve"> </w:t>
      </w:r>
      <w:r w:rsidRPr="007D06A1">
        <w:rPr>
          <w:rFonts w:ascii="Simplified Arabic" w:hAnsi="Simplified Arabic" w:cs="Simplified Arabic"/>
          <w:sz w:val="28"/>
          <w:szCs w:val="28"/>
          <w:rtl/>
        </w:rPr>
        <w:t>حزيران</w:t>
      </w:r>
      <w:r w:rsidRPr="007D06A1">
        <w:rPr>
          <w:rFonts w:ascii="Simplified Arabic" w:hAnsi="Simplified Arabic" w:cs="Simplified Arabic"/>
          <w:sz w:val="28"/>
          <w:szCs w:val="28"/>
        </w:rPr>
        <w:t xml:space="preserve"> 2014</w:t>
      </w:r>
      <w:r w:rsidRPr="007D06A1">
        <w:rPr>
          <w:rFonts w:ascii="Simplified Arabic" w:hAnsi="Simplified Arabic" w:cs="Simplified Arabic"/>
          <w:sz w:val="28"/>
          <w:szCs w:val="28"/>
          <w:rtl/>
        </w:rPr>
        <w:t>،</w:t>
      </w:r>
      <w:r w:rsidRPr="007D06A1">
        <w:rPr>
          <w:rFonts w:ascii="Simplified Arabic" w:hAnsi="Simplified Arabic" w:cs="Simplified Arabic"/>
          <w:sz w:val="28"/>
          <w:szCs w:val="28"/>
        </w:rPr>
        <w:t xml:space="preserve"> </w:t>
      </w:r>
      <w:r w:rsidRPr="007D06A1">
        <w:rPr>
          <w:rFonts w:ascii="Simplified Arabic" w:hAnsi="Simplified Arabic" w:cs="Simplified Arabic"/>
          <w:sz w:val="28"/>
          <w:szCs w:val="28"/>
          <w:rtl/>
        </w:rPr>
        <w:t>كاد</w:t>
      </w:r>
      <w:r w:rsidRPr="007D06A1">
        <w:rPr>
          <w:rFonts w:ascii="Simplified Arabic" w:hAnsi="Simplified Arabic" w:cs="Simplified Arabic"/>
          <w:sz w:val="28"/>
          <w:szCs w:val="28"/>
        </w:rPr>
        <w:t xml:space="preserve"> </w:t>
      </w:r>
      <w:r w:rsidRPr="007D06A1">
        <w:rPr>
          <w:rFonts w:ascii="Simplified Arabic" w:hAnsi="Simplified Arabic" w:cs="Simplified Arabic"/>
          <w:sz w:val="28"/>
          <w:szCs w:val="28"/>
          <w:rtl/>
        </w:rPr>
        <w:t>العراق</w:t>
      </w:r>
      <w:r w:rsidRPr="007D06A1">
        <w:rPr>
          <w:rFonts w:ascii="Simplified Arabic" w:hAnsi="Simplified Arabic" w:cs="Simplified Arabic"/>
          <w:sz w:val="28"/>
          <w:szCs w:val="28"/>
        </w:rPr>
        <w:t xml:space="preserve"> </w:t>
      </w:r>
      <w:r w:rsidRPr="007D06A1">
        <w:rPr>
          <w:rFonts w:ascii="Simplified Arabic" w:hAnsi="Simplified Arabic" w:cs="Simplified Arabic"/>
          <w:sz w:val="28"/>
          <w:szCs w:val="28"/>
          <w:rtl/>
        </w:rPr>
        <w:t>أن</w:t>
      </w:r>
      <w:r w:rsidRPr="007D06A1">
        <w:rPr>
          <w:rFonts w:ascii="Simplified Arabic" w:hAnsi="Simplified Arabic" w:cs="Simplified Arabic"/>
          <w:sz w:val="28"/>
          <w:szCs w:val="28"/>
        </w:rPr>
        <w:t xml:space="preserve"> </w:t>
      </w:r>
      <w:r w:rsidRPr="007D06A1">
        <w:rPr>
          <w:rFonts w:ascii="Simplified Arabic" w:hAnsi="Simplified Arabic" w:cs="Simplified Arabic"/>
          <w:sz w:val="28"/>
          <w:szCs w:val="28"/>
          <w:rtl/>
        </w:rPr>
        <w:t>يسقط</w:t>
      </w:r>
      <w:r w:rsidRPr="007D06A1">
        <w:rPr>
          <w:rFonts w:ascii="Simplified Arabic" w:hAnsi="Simplified Arabic" w:cs="Simplified Arabic"/>
          <w:sz w:val="28"/>
          <w:szCs w:val="28"/>
        </w:rPr>
        <w:t xml:space="preserve"> </w:t>
      </w:r>
      <w:r w:rsidRPr="007D06A1">
        <w:rPr>
          <w:rFonts w:ascii="Simplified Arabic" w:hAnsi="Simplified Arabic" w:cs="Simplified Arabic"/>
          <w:sz w:val="28"/>
          <w:szCs w:val="28"/>
          <w:rtl/>
        </w:rPr>
        <w:t>فريسة</w:t>
      </w:r>
      <w:r w:rsidRPr="007D06A1">
        <w:rPr>
          <w:rFonts w:ascii="Simplified Arabic" w:hAnsi="Simplified Arabic" w:cs="Simplified Arabic"/>
          <w:sz w:val="28"/>
          <w:szCs w:val="28"/>
        </w:rPr>
        <w:t xml:space="preserve"> </w:t>
      </w:r>
      <w:r w:rsidRPr="007D06A1">
        <w:rPr>
          <w:rFonts w:ascii="Simplified Arabic" w:hAnsi="Simplified Arabic" w:cs="Simplified Arabic"/>
          <w:sz w:val="28"/>
          <w:szCs w:val="28"/>
          <w:rtl/>
        </w:rPr>
        <w:t>الإرهاب،</w:t>
      </w:r>
      <w:r w:rsidRPr="007D06A1">
        <w:rPr>
          <w:rFonts w:ascii="Simplified Arabic" w:hAnsi="Simplified Arabic" w:cs="Simplified Arabic"/>
          <w:sz w:val="28"/>
          <w:szCs w:val="28"/>
        </w:rPr>
        <w:t xml:space="preserve"> </w:t>
      </w:r>
      <w:r w:rsidRPr="007D06A1">
        <w:rPr>
          <w:rFonts w:ascii="Simplified Arabic" w:hAnsi="Simplified Arabic" w:cs="Simplified Arabic"/>
          <w:sz w:val="28"/>
          <w:szCs w:val="28"/>
          <w:rtl/>
        </w:rPr>
        <w:t>حتى</w:t>
      </w:r>
      <w:r w:rsidRPr="007D06A1">
        <w:rPr>
          <w:rFonts w:ascii="Simplified Arabic" w:hAnsi="Simplified Arabic" w:cs="Simplified Arabic"/>
          <w:sz w:val="28"/>
          <w:szCs w:val="28"/>
        </w:rPr>
        <w:t xml:space="preserve"> </w:t>
      </w:r>
      <w:r w:rsidRPr="007D06A1">
        <w:rPr>
          <w:rFonts w:ascii="Simplified Arabic" w:hAnsi="Simplified Arabic" w:cs="Simplified Arabic"/>
          <w:sz w:val="28"/>
          <w:szCs w:val="28"/>
          <w:rtl/>
        </w:rPr>
        <w:t>ارتفع</w:t>
      </w:r>
      <w:r w:rsidRPr="007D06A1">
        <w:rPr>
          <w:rFonts w:ascii="Simplified Arabic" w:hAnsi="Simplified Arabic" w:cs="Simplified Arabic"/>
          <w:sz w:val="28"/>
          <w:szCs w:val="28"/>
        </w:rPr>
        <w:t xml:space="preserve"> </w:t>
      </w:r>
      <w:r w:rsidRPr="007D06A1">
        <w:rPr>
          <w:rFonts w:ascii="Simplified Arabic" w:hAnsi="Simplified Arabic" w:cs="Simplified Arabic"/>
          <w:sz w:val="28"/>
          <w:szCs w:val="28"/>
          <w:rtl/>
        </w:rPr>
        <w:t>صوت</w:t>
      </w:r>
      <w:r w:rsidRPr="007D06A1">
        <w:rPr>
          <w:rFonts w:ascii="Simplified Arabic" w:hAnsi="Simplified Arabic" w:cs="Simplified Arabic"/>
          <w:sz w:val="28"/>
          <w:szCs w:val="28"/>
        </w:rPr>
        <w:t xml:space="preserve"> </w:t>
      </w:r>
      <w:r w:rsidRPr="007D06A1">
        <w:rPr>
          <w:rFonts w:ascii="Simplified Arabic" w:hAnsi="Simplified Arabic" w:cs="Simplified Arabic"/>
          <w:sz w:val="28"/>
          <w:szCs w:val="28"/>
          <w:rtl/>
        </w:rPr>
        <w:t>المرجعية</w:t>
      </w:r>
      <w:r w:rsidRPr="007D06A1">
        <w:rPr>
          <w:rFonts w:ascii="Simplified Arabic" w:hAnsi="Simplified Arabic" w:cs="Simplified Arabic"/>
          <w:sz w:val="28"/>
          <w:szCs w:val="28"/>
        </w:rPr>
        <w:t xml:space="preserve"> </w:t>
      </w:r>
      <w:r w:rsidRPr="007D06A1">
        <w:rPr>
          <w:rFonts w:ascii="Simplified Arabic" w:hAnsi="Simplified Arabic" w:cs="Simplified Arabic"/>
          <w:sz w:val="28"/>
          <w:szCs w:val="28"/>
          <w:rtl/>
        </w:rPr>
        <w:t>العليا</w:t>
      </w:r>
      <w:r w:rsidRPr="007D06A1">
        <w:rPr>
          <w:rFonts w:ascii="Simplified Arabic" w:hAnsi="Simplified Arabic" w:cs="Simplified Arabic"/>
          <w:sz w:val="28"/>
          <w:szCs w:val="28"/>
        </w:rPr>
        <w:t xml:space="preserve"> </w:t>
      </w:r>
      <w:r w:rsidRPr="007D06A1">
        <w:rPr>
          <w:rFonts w:ascii="Simplified Arabic" w:hAnsi="Simplified Arabic" w:cs="Simplified Arabic"/>
          <w:sz w:val="28"/>
          <w:szCs w:val="28"/>
          <w:rtl/>
        </w:rPr>
        <w:t>في</w:t>
      </w:r>
      <w:r w:rsidRPr="007D06A1">
        <w:rPr>
          <w:rFonts w:ascii="Simplified Arabic" w:hAnsi="Simplified Arabic" w:cs="Simplified Arabic"/>
          <w:sz w:val="28"/>
          <w:szCs w:val="28"/>
        </w:rPr>
        <w:t xml:space="preserve"> </w:t>
      </w:r>
      <w:r w:rsidRPr="007D06A1">
        <w:rPr>
          <w:rFonts w:ascii="Simplified Arabic" w:hAnsi="Simplified Arabic" w:cs="Simplified Arabic"/>
          <w:sz w:val="28"/>
          <w:szCs w:val="28"/>
          <w:rtl/>
        </w:rPr>
        <w:t>النجف،</w:t>
      </w:r>
      <w:r w:rsidRPr="007D06A1">
        <w:rPr>
          <w:rFonts w:ascii="Simplified Arabic" w:hAnsi="Simplified Arabic" w:cs="Simplified Arabic"/>
          <w:sz w:val="28"/>
          <w:szCs w:val="28"/>
        </w:rPr>
        <w:t xml:space="preserve"> </w:t>
      </w:r>
      <w:r w:rsidRPr="007D06A1">
        <w:rPr>
          <w:rFonts w:ascii="Simplified Arabic" w:hAnsi="Simplified Arabic" w:cs="Simplified Arabic"/>
          <w:sz w:val="28"/>
          <w:szCs w:val="28"/>
          <w:rtl/>
        </w:rPr>
        <w:t>ممثلًا</w:t>
      </w:r>
      <w:r w:rsidRPr="007D06A1">
        <w:rPr>
          <w:rFonts w:ascii="Simplified Arabic" w:hAnsi="Simplified Arabic" w:cs="Simplified Arabic"/>
          <w:sz w:val="28"/>
          <w:szCs w:val="28"/>
        </w:rPr>
        <w:t xml:space="preserve"> </w:t>
      </w:r>
      <w:r w:rsidRPr="007D06A1">
        <w:rPr>
          <w:rFonts w:ascii="Simplified Arabic" w:hAnsi="Simplified Arabic" w:cs="Simplified Arabic"/>
          <w:sz w:val="28"/>
          <w:szCs w:val="28"/>
          <w:rtl/>
        </w:rPr>
        <w:t>بسماحة</w:t>
      </w:r>
      <w:r w:rsidRPr="007D06A1">
        <w:rPr>
          <w:rFonts w:ascii="Simplified Arabic" w:hAnsi="Simplified Arabic" w:cs="Simplified Arabic"/>
          <w:sz w:val="28"/>
          <w:szCs w:val="28"/>
        </w:rPr>
        <w:t xml:space="preserve"> </w:t>
      </w:r>
      <w:r w:rsidRPr="007D06A1">
        <w:rPr>
          <w:rFonts w:ascii="Simplified Arabic" w:hAnsi="Simplified Arabic" w:cs="Simplified Arabic"/>
          <w:sz w:val="28"/>
          <w:szCs w:val="28"/>
          <w:rtl/>
        </w:rPr>
        <w:t>السيد</w:t>
      </w:r>
      <w:r w:rsidRPr="007D06A1">
        <w:rPr>
          <w:rFonts w:ascii="Simplified Arabic" w:hAnsi="Simplified Arabic" w:cs="Simplified Arabic"/>
          <w:sz w:val="28"/>
          <w:szCs w:val="28"/>
        </w:rPr>
        <w:t xml:space="preserve"> </w:t>
      </w:r>
      <w:r w:rsidRPr="007D06A1">
        <w:rPr>
          <w:rFonts w:ascii="Simplified Arabic" w:hAnsi="Simplified Arabic" w:cs="Simplified Arabic"/>
          <w:sz w:val="28"/>
          <w:szCs w:val="28"/>
          <w:rtl/>
        </w:rPr>
        <w:t>علي</w:t>
      </w:r>
      <w:r w:rsidRPr="007D06A1">
        <w:rPr>
          <w:rFonts w:ascii="Simplified Arabic" w:hAnsi="Simplified Arabic" w:cs="Simplified Arabic"/>
          <w:sz w:val="28"/>
          <w:szCs w:val="28"/>
        </w:rPr>
        <w:t xml:space="preserve"> </w:t>
      </w:r>
      <w:r w:rsidRPr="007D06A1">
        <w:rPr>
          <w:rFonts w:ascii="Simplified Arabic" w:hAnsi="Simplified Arabic" w:cs="Simplified Arabic"/>
          <w:sz w:val="28"/>
          <w:szCs w:val="28"/>
          <w:rtl/>
        </w:rPr>
        <w:t>السيستاني</w:t>
      </w:r>
      <w:r w:rsidR="003E1C4B">
        <w:rPr>
          <w:rFonts w:ascii="Simplified Arabic" w:hAnsi="Simplified Arabic" w:cs="Simplified Arabic" w:hint="cs"/>
          <w:sz w:val="28"/>
          <w:szCs w:val="28"/>
          <w:rtl/>
          <w:lang w:bidi="ar-IQ"/>
        </w:rPr>
        <w:t>(</w:t>
      </w:r>
      <w:r w:rsidRPr="007D06A1">
        <w:rPr>
          <w:rFonts w:ascii="Simplified Arabic" w:hAnsi="Simplified Arabic" w:cs="Simplified Arabic"/>
          <w:sz w:val="28"/>
          <w:szCs w:val="28"/>
          <w:rtl/>
        </w:rPr>
        <w:t>دام</w:t>
      </w:r>
      <w:r w:rsidRPr="007D06A1">
        <w:rPr>
          <w:rFonts w:ascii="Simplified Arabic" w:hAnsi="Simplified Arabic" w:cs="Simplified Arabic"/>
          <w:sz w:val="28"/>
          <w:szCs w:val="28"/>
        </w:rPr>
        <w:t xml:space="preserve"> </w:t>
      </w:r>
      <w:r w:rsidRPr="007D06A1">
        <w:rPr>
          <w:rFonts w:ascii="Simplified Arabic" w:hAnsi="Simplified Arabic" w:cs="Simplified Arabic"/>
          <w:sz w:val="28"/>
          <w:szCs w:val="28"/>
          <w:rtl/>
        </w:rPr>
        <w:t>ظله</w:t>
      </w:r>
      <w:r w:rsidR="003E1C4B">
        <w:rPr>
          <w:rFonts w:ascii="Simplified Arabic" w:hAnsi="Simplified Arabic" w:cs="Simplified Arabic"/>
          <w:sz w:val="28"/>
          <w:szCs w:val="28"/>
        </w:rPr>
        <w:t>(</w:t>
      </w:r>
      <w:r w:rsidR="003E1C4B">
        <w:rPr>
          <w:rFonts w:ascii="Simplified Arabic" w:hAnsi="Simplified Arabic" w:cs="Simplified Arabic" w:hint="cs"/>
          <w:sz w:val="28"/>
          <w:szCs w:val="28"/>
          <w:rtl/>
          <w:lang w:bidi="ar-IQ"/>
        </w:rPr>
        <w:t xml:space="preserve">, </w:t>
      </w:r>
      <w:r w:rsidRPr="007D06A1">
        <w:rPr>
          <w:rFonts w:ascii="Simplified Arabic" w:hAnsi="Simplified Arabic" w:cs="Simplified Arabic"/>
          <w:sz w:val="28"/>
          <w:szCs w:val="28"/>
          <w:rtl/>
        </w:rPr>
        <w:t>بفتوى</w:t>
      </w:r>
      <w:r w:rsidRPr="007D06A1">
        <w:rPr>
          <w:rFonts w:ascii="Simplified Arabic" w:hAnsi="Simplified Arabic" w:cs="Simplified Arabic"/>
          <w:sz w:val="28"/>
          <w:szCs w:val="28"/>
        </w:rPr>
        <w:t xml:space="preserve"> </w:t>
      </w:r>
      <w:r w:rsidRPr="007D06A1">
        <w:rPr>
          <w:rFonts w:ascii="Simplified Arabic" w:hAnsi="Simplified Arabic" w:cs="Simplified Arabic"/>
          <w:sz w:val="28"/>
          <w:szCs w:val="28"/>
          <w:rtl/>
        </w:rPr>
        <w:t>الجهاد</w:t>
      </w:r>
      <w:r w:rsidRPr="007D06A1">
        <w:rPr>
          <w:rFonts w:ascii="Simplified Arabic" w:hAnsi="Simplified Arabic" w:cs="Simplified Arabic"/>
          <w:sz w:val="28"/>
          <w:szCs w:val="28"/>
        </w:rPr>
        <w:t xml:space="preserve"> </w:t>
      </w:r>
      <w:r w:rsidRPr="007D06A1">
        <w:rPr>
          <w:rFonts w:ascii="Simplified Arabic" w:hAnsi="Simplified Arabic" w:cs="Simplified Arabic"/>
          <w:sz w:val="28"/>
          <w:szCs w:val="28"/>
          <w:rtl/>
        </w:rPr>
        <w:t>الكفائي،</w:t>
      </w:r>
      <w:r w:rsidRPr="007D06A1">
        <w:rPr>
          <w:rFonts w:ascii="Simplified Arabic" w:hAnsi="Simplified Arabic" w:cs="Simplified Arabic"/>
          <w:sz w:val="28"/>
          <w:szCs w:val="28"/>
        </w:rPr>
        <w:t xml:space="preserve"> </w:t>
      </w:r>
      <w:r w:rsidRPr="007D06A1">
        <w:rPr>
          <w:rFonts w:ascii="Simplified Arabic" w:hAnsi="Simplified Arabic" w:cs="Simplified Arabic"/>
          <w:sz w:val="28"/>
          <w:szCs w:val="28"/>
          <w:rtl/>
        </w:rPr>
        <w:t>ليولد</w:t>
      </w:r>
      <w:r w:rsidRPr="007D06A1">
        <w:rPr>
          <w:rFonts w:ascii="Simplified Arabic" w:hAnsi="Simplified Arabic" w:cs="Simplified Arabic"/>
          <w:sz w:val="28"/>
          <w:szCs w:val="28"/>
        </w:rPr>
        <w:t xml:space="preserve"> </w:t>
      </w:r>
      <w:r w:rsidRPr="007D06A1">
        <w:rPr>
          <w:rFonts w:ascii="Simplified Arabic" w:hAnsi="Simplified Arabic" w:cs="Simplified Arabic"/>
          <w:sz w:val="28"/>
          <w:szCs w:val="28"/>
          <w:rtl/>
        </w:rPr>
        <w:t>منها</w:t>
      </w:r>
      <w:r w:rsidRPr="007D06A1">
        <w:rPr>
          <w:rFonts w:ascii="Simplified Arabic" w:hAnsi="Simplified Arabic" w:cs="Simplified Arabic"/>
          <w:sz w:val="28"/>
          <w:szCs w:val="28"/>
        </w:rPr>
        <w:t xml:space="preserve"> </w:t>
      </w:r>
      <w:r w:rsidRPr="007D06A1">
        <w:rPr>
          <w:rFonts w:ascii="Simplified Arabic" w:hAnsi="Simplified Arabic" w:cs="Simplified Arabic"/>
          <w:sz w:val="28"/>
          <w:szCs w:val="28"/>
          <w:rtl/>
        </w:rPr>
        <w:t>الحشد</w:t>
      </w:r>
      <w:r w:rsidRPr="007D06A1">
        <w:rPr>
          <w:rFonts w:ascii="Simplified Arabic" w:hAnsi="Simplified Arabic" w:cs="Simplified Arabic"/>
          <w:sz w:val="28"/>
          <w:szCs w:val="28"/>
        </w:rPr>
        <w:t xml:space="preserve"> </w:t>
      </w:r>
      <w:r w:rsidRPr="007D06A1">
        <w:rPr>
          <w:rFonts w:ascii="Simplified Arabic" w:hAnsi="Simplified Arabic" w:cs="Simplified Arabic"/>
          <w:sz w:val="28"/>
          <w:szCs w:val="28"/>
          <w:rtl/>
        </w:rPr>
        <w:t>الشعبي</w:t>
      </w:r>
      <w:r w:rsidRPr="007D06A1">
        <w:rPr>
          <w:rFonts w:ascii="Simplified Arabic" w:hAnsi="Simplified Arabic" w:cs="Simplified Arabic"/>
          <w:sz w:val="28"/>
          <w:szCs w:val="28"/>
        </w:rPr>
        <w:t xml:space="preserve"> </w:t>
      </w:r>
      <w:r w:rsidRPr="007D06A1">
        <w:rPr>
          <w:rFonts w:ascii="Simplified Arabic" w:hAnsi="Simplified Arabic" w:cs="Simplified Arabic"/>
          <w:sz w:val="28"/>
          <w:szCs w:val="28"/>
          <w:rtl/>
        </w:rPr>
        <w:t>المقدس،</w:t>
      </w:r>
      <w:r w:rsidRPr="007D06A1">
        <w:rPr>
          <w:rFonts w:ascii="Simplified Arabic" w:hAnsi="Simplified Arabic" w:cs="Simplified Arabic"/>
          <w:sz w:val="28"/>
          <w:szCs w:val="28"/>
        </w:rPr>
        <w:t xml:space="preserve"> </w:t>
      </w:r>
      <w:r w:rsidRPr="007D06A1">
        <w:rPr>
          <w:rFonts w:ascii="Simplified Arabic" w:hAnsi="Simplified Arabic" w:cs="Simplified Arabic"/>
          <w:sz w:val="28"/>
          <w:szCs w:val="28"/>
          <w:rtl/>
        </w:rPr>
        <w:t>ومعه</w:t>
      </w:r>
      <w:r w:rsidRPr="007D06A1">
        <w:rPr>
          <w:rFonts w:ascii="Simplified Arabic" w:hAnsi="Simplified Arabic" w:cs="Simplified Arabic"/>
          <w:sz w:val="28"/>
          <w:szCs w:val="28"/>
        </w:rPr>
        <w:t xml:space="preserve"> </w:t>
      </w:r>
      <w:r w:rsidRPr="007D06A1">
        <w:rPr>
          <w:rFonts w:ascii="Simplified Arabic" w:hAnsi="Simplified Arabic" w:cs="Simplified Arabic"/>
          <w:sz w:val="28"/>
          <w:szCs w:val="28"/>
          <w:rtl/>
        </w:rPr>
        <w:t>ملحمة</w:t>
      </w:r>
      <w:r w:rsidRPr="007D06A1">
        <w:rPr>
          <w:rFonts w:ascii="Simplified Arabic" w:hAnsi="Simplified Arabic" w:cs="Simplified Arabic"/>
          <w:sz w:val="28"/>
          <w:szCs w:val="28"/>
        </w:rPr>
        <w:t xml:space="preserve"> </w:t>
      </w:r>
      <w:r w:rsidRPr="007D06A1">
        <w:rPr>
          <w:rFonts w:ascii="Simplified Arabic" w:hAnsi="Simplified Arabic" w:cs="Simplified Arabic"/>
          <w:sz w:val="28"/>
          <w:szCs w:val="28"/>
          <w:rtl/>
        </w:rPr>
        <w:t>تاريخية</w:t>
      </w:r>
      <w:r w:rsidRPr="007D06A1">
        <w:rPr>
          <w:rFonts w:ascii="Simplified Arabic" w:hAnsi="Simplified Arabic" w:cs="Simplified Arabic"/>
          <w:sz w:val="28"/>
          <w:szCs w:val="28"/>
        </w:rPr>
        <w:t xml:space="preserve"> </w:t>
      </w:r>
      <w:r w:rsidRPr="007D06A1">
        <w:rPr>
          <w:rFonts w:ascii="Simplified Arabic" w:hAnsi="Simplified Arabic" w:cs="Simplified Arabic"/>
          <w:sz w:val="28"/>
          <w:szCs w:val="28"/>
          <w:rtl/>
        </w:rPr>
        <w:t>شارك</w:t>
      </w:r>
      <w:r w:rsidRPr="007D06A1">
        <w:rPr>
          <w:rFonts w:ascii="Simplified Arabic" w:hAnsi="Simplified Arabic" w:cs="Simplified Arabic"/>
          <w:sz w:val="28"/>
          <w:szCs w:val="28"/>
        </w:rPr>
        <w:t xml:space="preserve"> </w:t>
      </w:r>
      <w:r w:rsidRPr="007D06A1">
        <w:rPr>
          <w:rFonts w:ascii="Simplified Arabic" w:hAnsi="Simplified Arabic" w:cs="Simplified Arabic"/>
          <w:sz w:val="28"/>
          <w:szCs w:val="28"/>
          <w:rtl/>
        </w:rPr>
        <w:t>في</w:t>
      </w:r>
      <w:r w:rsidRPr="007D06A1">
        <w:rPr>
          <w:rFonts w:ascii="Simplified Arabic" w:hAnsi="Simplified Arabic" w:cs="Simplified Arabic"/>
          <w:sz w:val="28"/>
          <w:szCs w:val="28"/>
        </w:rPr>
        <w:t xml:space="preserve"> </w:t>
      </w:r>
      <w:r w:rsidRPr="007D06A1">
        <w:rPr>
          <w:rFonts w:ascii="Simplified Arabic" w:hAnsi="Simplified Arabic" w:cs="Simplified Arabic"/>
          <w:sz w:val="28"/>
          <w:szCs w:val="28"/>
          <w:rtl/>
        </w:rPr>
        <w:t>صنعها</w:t>
      </w:r>
      <w:r w:rsidRPr="007D06A1">
        <w:rPr>
          <w:rFonts w:ascii="Simplified Arabic" w:hAnsi="Simplified Arabic" w:cs="Simplified Arabic"/>
          <w:sz w:val="28"/>
          <w:szCs w:val="28"/>
        </w:rPr>
        <w:t xml:space="preserve"> </w:t>
      </w:r>
      <w:r w:rsidRPr="007D06A1">
        <w:rPr>
          <w:rFonts w:ascii="Simplified Arabic" w:hAnsi="Simplified Arabic" w:cs="Simplified Arabic"/>
          <w:sz w:val="28"/>
          <w:szCs w:val="28"/>
          <w:rtl/>
        </w:rPr>
        <w:t>قادة</w:t>
      </w:r>
      <w:r w:rsidRPr="007D06A1">
        <w:rPr>
          <w:rFonts w:ascii="Simplified Arabic" w:hAnsi="Simplified Arabic" w:cs="Simplified Arabic"/>
          <w:sz w:val="28"/>
          <w:szCs w:val="28"/>
        </w:rPr>
        <w:t xml:space="preserve"> </w:t>
      </w:r>
      <w:r w:rsidRPr="007D06A1">
        <w:rPr>
          <w:rFonts w:ascii="Simplified Arabic" w:hAnsi="Simplified Arabic" w:cs="Simplified Arabic"/>
          <w:sz w:val="28"/>
          <w:szCs w:val="28"/>
          <w:rtl/>
        </w:rPr>
        <w:t>كبار،</w:t>
      </w:r>
      <w:r w:rsidRPr="007D06A1">
        <w:rPr>
          <w:rFonts w:ascii="Simplified Arabic" w:hAnsi="Simplified Arabic" w:cs="Simplified Arabic"/>
          <w:sz w:val="28"/>
          <w:szCs w:val="28"/>
        </w:rPr>
        <w:t xml:space="preserve"> </w:t>
      </w:r>
      <w:r w:rsidRPr="007D06A1">
        <w:rPr>
          <w:rFonts w:ascii="Simplified Arabic" w:hAnsi="Simplified Arabic" w:cs="Simplified Arabic"/>
          <w:sz w:val="28"/>
          <w:szCs w:val="28"/>
          <w:rtl/>
        </w:rPr>
        <w:t>وشهداء</w:t>
      </w:r>
      <w:r w:rsidRPr="007D06A1">
        <w:rPr>
          <w:rFonts w:ascii="Simplified Arabic" w:hAnsi="Simplified Arabic" w:cs="Simplified Arabic"/>
          <w:sz w:val="28"/>
          <w:szCs w:val="28"/>
        </w:rPr>
        <w:t xml:space="preserve"> </w:t>
      </w:r>
      <w:r w:rsidRPr="007D06A1">
        <w:rPr>
          <w:rFonts w:ascii="Simplified Arabic" w:hAnsi="Simplified Arabic" w:cs="Simplified Arabic"/>
          <w:sz w:val="28"/>
          <w:szCs w:val="28"/>
          <w:rtl/>
        </w:rPr>
        <w:t>خا</w:t>
      </w:r>
      <w:r w:rsidRPr="007D06A1">
        <w:rPr>
          <w:rFonts w:ascii="Simplified Arabic" w:hAnsi="Simplified Arabic" w:cs="Simplified Arabic"/>
          <w:sz w:val="28"/>
          <w:szCs w:val="28"/>
          <w:rtl/>
        </w:rPr>
        <w:t>لدون،</w:t>
      </w:r>
      <w:r w:rsidRPr="007D06A1">
        <w:rPr>
          <w:rFonts w:ascii="Simplified Arabic" w:hAnsi="Simplified Arabic" w:cs="Simplified Arabic"/>
          <w:sz w:val="28"/>
          <w:szCs w:val="28"/>
        </w:rPr>
        <w:t xml:space="preserve"> </w:t>
      </w:r>
      <w:r w:rsidRPr="007D06A1">
        <w:rPr>
          <w:rFonts w:ascii="Simplified Arabic" w:hAnsi="Simplified Arabic" w:cs="Simplified Arabic"/>
          <w:sz w:val="28"/>
          <w:szCs w:val="28"/>
          <w:rtl/>
        </w:rPr>
        <w:t>أمثال</w:t>
      </w:r>
      <w:r w:rsidRPr="007D06A1">
        <w:rPr>
          <w:rFonts w:ascii="Simplified Arabic" w:hAnsi="Simplified Arabic" w:cs="Simplified Arabic"/>
          <w:sz w:val="28"/>
          <w:szCs w:val="28"/>
        </w:rPr>
        <w:t xml:space="preserve"> </w:t>
      </w:r>
      <w:r w:rsidRPr="007D06A1">
        <w:rPr>
          <w:rFonts w:ascii="Simplified Arabic" w:hAnsi="Simplified Arabic" w:cs="Simplified Arabic"/>
          <w:sz w:val="28"/>
          <w:szCs w:val="28"/>
          <w:rtl/>
        </w:rPr>
        <w:t>الشهيد</w:t>
      </w:r>
      <w:r w:rsidRPr="007D06A1">
        <w:rPr>
          <w:rFonts w:ascii="Simplified Arabic" w:hAnsi="Simplified Arabic" w:cs="Simplified Arabic"/>
          <w:sz w:val="28"/>
          <w:szCs w:val="28"/>
        </w:rPr>
        <w:t xml:space="preserve"> </w:t>
      </w:r>
      <w:r w:rsidRPr="007D06A1">
        <w:rPr>
          <w:rFonts w:ascii="Simplified Arabic" w:hAnsi="Simplified Arabic" w:cs="Simplified Arabic"/>
          <w:sz w:val="28"/>
          <w:szCs w:val="28"/>
          <w:rtl/>
        </w:rPr>
        <w:t>أبو</w:t>
      </w:r>
      <w:r w:rsidRPr="007D06A1">
        <w:rPr>
          <w:rFonts w:ascii="Simplified Arabic" w:hAnsi="Simplified Arabic" w:cs="Simplified Arabic"/>
          <w:sz w:val="28"/>
          <w:szCs w:val="28"/>
        </w:rPr>
        <w:t xml:space="preserve"> </w:t>
      </w:r>
      <w:r w:rsidRPr="007D06A1">
        <w:rPr>
          <w:rFonts w:ascii="Simplified Arabic" w:hAnsi="Simplified Arabic" w:cs="Simplified Arabic"/>
          <w:sz w:val="28"/>
          <w:szCs w:val="28"/>
          <w:rtl/>
        </w:rPr>
        <w:t>مهدي</w:t>
      </w:r>
      <w:r w:rsidRPr="007D06A1">
        <w:rPr>
          <w:rFonts w:ascii="Simplified Arabic" w:hAnsi="Simplified Arabic" w:cs="Simplified Arabic"/>
          <w:sz w:val="28"/>
          <w:szCs w:val="28"/>
        </w:rPr>
        <w:t xml:space="preserve"> </w:t>
      </w:r>
      <w:r w:rsidRPr="007D06A1">
        <w:rPr>
          <w:rFonts w:ascii="Simplified Arabic" w:hAnsi="Simplified Arabic" w:cs="Simplified Arabic"/>
          <w:sz w:val="28"/>
          <w:szCs w:val="28"/>
          <w:rtl/>
        </w:rPr>
        <w:t>المهندس،</w:t>
      </w:r>
      <w:r w:rsidRPr="007D06A1">
        <w:rPr>
          <w:rFonts w:ascii="Simplified Arabic" w:hAnsi="Simplified Arabic" w:cs="Simplified Arabic"/>
          <w:sz w:val="28"/>
          <w:szCs w:val="28"/>
        </w:rPr>
        <w:t xml:space="preserve"> </w:t>
      </w:r>
      <w:r w:rsidRPr="007D06A1">
        <w:rPr>
          <w:rFonts w:ascii="Simplified Arabic" w:hAnsi="Simplified Arabic" w:cs="Simplified Arabic"/>
          <w:sz w:val="28"/>
          <w:szCs w:val="28"/>
          <w:rtl/>
        </w:rPr>
        <w:t>والشهيد</w:t>
      </w:r>
      <w:r w:rsidRPr="007D06A1">
        <w:rPr>
          <w:rFonts w:ascii="Simplified Arabic" w:hAnsi="Simplified Arabic" w:cs="Simplified Arabic"/>
          <w:sz w:val="28"/>
          <w:szCs w:val="28"/>
        </w:rPr>
        <w:t xml:space="preserve"> </w:t>
      </w:r>
      <w:r w:rsidRPr="007D06A1">
        <w:rPr>
          <w:rFonts w:ascii="Simplified Arabic" w:hAnsi="Simplified Arabic" w:cs="Simplified Arabic"/>
          <w:sz w:val="28"/>
          <w:szCs w:val="28"/>
          <w:rtl/>
        </w:rPr>
        <w:t>الحاج</w:t>
      </w:r>
      <w:r w:rsidRPr="007D06A1">
        <w:rPr>
          <w:rFonts w:ascii="Simplified Arabic" w:hAnsi="Simplified Arabic" w:cs="Simplified Arabic"/>
          <w:sz w:val="28"/>
          <w:szCs w:val="28"/>
        </w:rPr>
        <w:t xml:space="preserve"> </w:t>
      </w:r>
      <w:r w:rsidRPr="007D06A1">
        <w:rPr>
          <w:rFonts w:ascii="Simplified Arabic" w:hAnsi="Simplified Arabic" w:cs="Simplified Arabic"/>
          <w:sz w:val="28"/>
          <w:szCs w:val="28"/>
          <w:rtl/>
        </w:rPr>
        <w:t>قاسم</w:t>
      </w:r>
      <w:r w:rsidRPr="007D06A1">
        <w:rPr>
          <w:rFonts w:ascii="Simplified Arabic" w:hAnsi="Simplified Arabic" w:cs="Simplified Arabic"/>
          <w:sz w:val="28"/>
          <w:szCs w:val="28"/>
        </w:rPr>
        <w:t xml:space="preserve"> </w:t>
      </w:r>
      <w:r w:rsidRPr="007D06A1">
        <w:rPr>
          <w:rFonts w:ascii="Simplified Arabic" w:hAnsi="Simplified Arabic" w:cs="Simplified Arabic"/>
          <w:sz w:val="28"/>
          <w:szCs w:val="28"/>
          <w:rtl/>
        </w:rPr>
        <w:t>سليماني،</w:t>
      </w:r>
      <w:r w:rsidRPr="007D06A1">
        <w:rPr>
          <w:rFonts w:ascii="Simplified Arabic" w:hAnsi="Simplified Arabic" w:cs="Simplified Arabic"/>
          <w:sz w:val="28"/>
          <w:szCs w:val="28"/>
        </w:rPr>
        <w:t xml:space="preserve"> </w:t>
      </w:r>
      <w:r w:rsidRPr="007D06A1">
        <w:rPr>
          <w:rFonts w:ascii="Simplified Arabic" w:hAnsi="Simplified Arabic" w:cs="Simplified Arabic"/>
          <w:sz w:val="28"/>
          <w:szCs w:val="28"/>
          <w:rtl/>
        </w:rPr>
        <w:t>والرمز</w:t>
      </w:r>
      <w:r w:rsidRPr="007D06A1">
        <w:rPr>
          <w:rFonts w:ascii="Simplified Arabic" w:hAnsi="Simplified Arabic" w:cs="Simplified Arabic"/>
          <w:sz w:val="28"/>
          <w:szCs w:val="28"/>
        </w:rPr>
        <w:t xml:space="preserve"> </w:t>
      </w:r>
      <w:r w:rsidRPr="007D06A1">
        <w:rPr>
          <w:rFonts w:ascii="Simplified Arabic" w:hAnsi="Simplified Arabic" w:cs="Simplified Arabic"/>
          <w:sz w:val="28"/>
          <w:szCs w:val="28"/>
          <w:rtl/>
        </w:rPr>
        <w:t>المقاوم</w:t>
      </w:r>
      <w:r w:rsidRPr="007D06A1">
        <w:rPr>
          <w:rFonts w:ascii="Simplified Arabic" w:hAnsi="Simplified Arabic" w:cs="Simplified Arabic"/>
          <w:sz w:val="28"/>
          <w:szCs w:val="28"/>
        </w:rPr>
        <w:t xml:space="preserve"> </w:t>
      </w:r>
      <w:r w:rsidRPr="007D06A1">
        <w:rPr>
          <w:rFonts w:ascii="Simplified Arabic" w:hAnsi="Simplified Arabic" w:cs="Simplified Arabic"/>
          <w:sz w:val="28"/>
          <w:szCs w:val="28"/>
          <w:rtl/>
        </w:rPr>
        <w:t>السيد</w:t>
      </w:r>
      <w:r w:rsidRPr="007D06A1">
        <w:rPr>
          <w:rFonts w:ascii="Simplified Arabic" w:hAnsi="Simplified Arabic" w:cs="Simplified Arabic"/>
          <w:sz w:val="28"/>
          <w:szCs w:val="28"/>
        </w:rPr>
        <w:t xml:space="preserve"> </w:t>
      </w:r>
      <w:r w:rsidRPr="007D06A1">
        <w:rPr>
          <w:rFonts w:ascii="Simplified Arabic" w:hAnsi="Simplified Arabic" w:cs="Simplified Arabic"/>
          <w:sz w:val="28"/>
          <w:szCs w:val="28"/>
          <w:rtl/>
        </w:rPr>
        <w:t>حسن</w:t>
      </w:r>
      <w:r w:rsidRPr="007D06A1">
        <w:rPr>
          <w:rFonts w:ascii="Simplified Arabic" w:hAnsi="Simplified Arabic" w:cs="Simplified Arabic"/>
          <w:sz w:val="28"/>
          <w:szCs w:val="28"/>
        </w:rPr>
        <w:t xml:space="preserve"> </w:t>
      </w:r>
      <w:r w:rsidRPr="007D06A1">
        <w:rPr>
          <w:rFonts w:ascii="Simplified Arabic" w:hAnsi="Simplified Arabic" w:cs="Simplified Arabic"/>
          <w:sz w:val="28"/>
          <w:szCs w:val="28"/>
          <w:rtl/>
        </w:rPr>
        <w:t>نصر</w:t>
      </w:r>
      <w:r w:rsidRPr="007D06A1">
        <w:rPr>
          <w:rFonts w:ascii="Simplified Arabic" w:hAnsi="Simplified Arabic" w:cs="Simplified Arabic"/>
          <w:sz w:val="28"/>
          <w:szCs w:val="28"/>
        </w:rPr>
        <w:t xml:space="preserve"> </w:t>
      </w:r>
      <w:r w:rsidRPr="007D06A1">
        <w:rPr>
          <w:rFonts w:ascii="Simplified Arabic" w:hAnsi="Simplified Arabic" w:cs="Simplified Arabic"/>
          <w:sz w:val="28"/>
          <w:szCs w:val="28"/>
          <w:rtl/>
        </w:rPr>
        <w:t>الله</w:t>
      </w:r>
      <w:r w:rsidRPr="007D06A1">
        <w:rPr>
          <w:rFonts w:ascii="Simplified Arabic" w:hAnsi="Simplified Arabic" w:cs="Simplified Arabic"/>
          <w:sz w:val="28"/>
          <w:szCs w:val="28"/>
        </w:rPr>
        <w:t xml:space="preserve"> </w:t>
      </w:r>
      <w:r w:rsidRPr="007D06A1">
        <w:rPr>
          <w:rFonts w:ascii="Simplified Arabic" w:hAnsi="Simplified Arabic" w:cs="Simplified Arabic"/>
          <w:sz w:val="28"/>
          <w:szCs w:val="28"/>
          <w:rtl/>
        </w:rPr>
        <w:t>الذي</w:t>
      </w:r>
      <w:r w:rsidRPr="007D06A1">
        <w:rPr>
          <w:rFonts w:ascii="Simplified Arabic" w:hAnsi="Simplified Arabic" w:cs="Simplified Arabic"/>
          <w:sz w:val="28"/>
          <w:szCs w:val="28"/>
        </w:rPr>
        <w:t xml:space="preserve"> </w:t>
      </w:r>
      <w:r w:rsidRPr="007D06A1">
        <w:rPr>
          <w:rFonts w:ascii="Simplified Arabic" w:hAnsi="Simplified Arabic" w:cs="Simplified Arabic"/>
          <w:sz w:val="28"/>
          <w:szCs w:val="28"/>
          <w:rtl/>
        </w:rPr>
        <w:t>كان</w:t>
      </w:r>
      <w:r w:rsidRPr="007D06A1">
        <w:rPr>
          <w:rFonts w:ascii="Simplified Arabic" w:hAnsi="Simplified Arabic" w:cs="Simplified Arabic"/>
          <w:sz w:val="28"/>
          <w:szCs w:val="28"/>
        </w:rPr>
        <w:t xml:space="preserve"> </w:t>
      </w:r>
      <w:r w:rsidRPr="007D06A1">
        <w:rPr>
          <w:rFonts w:ascii="Simplified Arabic" w:hAnsi="Simplified Arabic" w:cs="Simplified Arabic"/>
          <w:sz w:val="28"/>
          <w:szCs w:val="28"/>
          <w:rtl/>
        </w:rPr>
        <w:t>وما</w:t>
      </w:r>
      <w:r w:rsidRPr="007D06A1">
        <w:rPr>
          <w:rFonts w:ascii="Simplified Arabic" w:hAnsi="Simplified Arabic" w:cs="Simplified Arabic"/>
          <w:sz w:val="28"/>
          <w:szCs w:val="28"/>
        </w:rPr>
        <w:t xml:space="preserve"> </w:t>
      </w:r>
      <w:r w:rsidRPr="007D06A1">
        <w:rPr>
          <w:rFonts w:ascii="Simplified Arabic" w:hAnsi="Simplified Arabic" w:cs="Simplified Arabic"/>
          <w:sz w:val="28"/>
          <w:szCs w:val="28"/>
          <w:rtl/>
        </w:rPr>
        <w:t>يزال</w:t>
      </w:r>
      <w:r w:rsidRPr="007D06A1">
        <w:rPr>
          <w:rFonts w:ascii="Simplified Arabic" w:hAnsi="Simplified Arabic" w:cs="Simplified Arabic"/>
          <w:sz w:val="28"/>
          <w:szCs w:val="28"/>
        </w:rPr>
        <w:t xml:space="preserve"> </w:t>
      </w:r>
      <w:r w:rsidRPr="007D06A1">
        <w:rPr>
          <w:rFonts w:ascii="Simplified Arabic" w:hAnsi="Simplified Arabic" w:cs="Simplified Arabic"/>
          <w:sz w:val="28"/>
          <w:szCs w:val="28"/>
          <w:rtl/>
        </w:rPr>
        <w:t>صوتًا</w:t>
      </w:r>
      <w:r w:rsidRPr="007D06A1">
        <w:rPr>
          <w:rFonts w:ascii="Simplified Arabic" w:hAnsi="Simplified Arabic" w:cs="Simplified Arabic"/>
          <w:sz w:val="28"/>
          <w:szCs w:val="28"/>
        </w:rPr>
        <w:t xml:space="preserve"> </w:t>
      </w:r>
      <w:r w:rsidRPr="007D06A1">
        <w:rPr>
          <w:rFonts w:ascii="Simplified Arabic" w:hAnsi="Simplified Arabic" w:cs="Simplified Arabic"/>
          <w:sz w:val="28"/>
          <w:szCs w:val="28"/>
          <w:rtl/>
        </w:rPr>
        <w:t>للأمة</w:t>
      </w:r>
      <w:r w:rsidRPr="007D06A1">
        <w:rPr>
          <w:rFonts w:ascii="Simplified Arabic" w:hAnsi="Simplified Arabic" w:cs="Simplified Arabic"/>
          <w:sz w:val="28"/>
          <w:szCs w:val="28"/>
        </w:rPr>
        <w:t xml:space="preserve"> </w:t>
      </w:r>
      <w:r w:rsidRPr="007D06A1">
        <w:rPr>
          <w:rFonts w:ascii="Simplified Arabic" w:hAnsi="Simplified Arabic" w:cs="Simplified Arabic"/>
          <w:sz w:val="28"/>
          <w:szCs w:val="28"/>
          <w:rtl/>
        </w:rPr>
        <w:t>ودرعًا</w:t>
      </w:r>
      <w:r w:rsidRPr="007D06A1">
        <w:rPr>
          <w:rFonts w:ascii="Simplified Arabic" w:hAnsi="Simplified Arabic" w:cs="Simplified Arabic"/>
          <w:sz w:val="28"/>
          <w:szCs w:val="28"/>
        </w:rPr>
        <w:t xml:space="preserve"> </w:t>
      </w:r>
      <w:r w:rsidRPr="007D06A1">
        <w:rPr>
          <w:rFonts w:ascii="Simplified Arabic" w:hAnsi="Simplified Arabic" w:cs="Simplified Arabic"/>
          <w:sz w:val="28"/>
          <w:szCs w:val="28"/>
          <w:rtl/>
        </w:rPr>
        <w:t>للمقدسات</w:t>
      </w:r>
      <w:r w:rsidRPr="007D06A1">
        <w:rPr>
          <w:rFonts w:ascii="Simplified Arabic" w:hAnsi="Simplified Arabic" w:cs="Simplified Arabic"/>
          <w:sz w:val="28"/>
          <w:szCs w:val="28"/>
        </w:rPr>
        <w:t>.</w:t>
      </w:r>
    </w:p>
    <w:p w:rsidR="00F453C9" w:rsidRPr="007D06A1" w:rsidRDefault="001C7809" w:rsidP="00844E95">
      <w:pPr>
        <w:pStyle w:val="1"/>
        <w:bidi/>
        <w:spacing w:before="0"/>
        <w:jc w:val="both"/>
        <w:rPr>
          <w:rFonts w:ascii="Simplified Arabic" w:hAnsi="Simplified Arabic" w:cs="Simplified Arabic"/>
          <w:color w:val="auto"/>
        </w:rPr>
      </w:pPr>
      <w:r w:rsidRPr="007D06A1">
        <w:rPr>
          <w:rFonts w:ascii="Simplified Arabic" w:hAnsi="Simplified Arabic" w:cs="Simplified Arabic"/>
          <w:color w:val="auto"/>
          <w:rtl/>
        </w:rPr>
        <w:t>نداء</w:t>
      </w:r>
      <w:r w:rsidRPr="007D06A1">
        <w:rPr>
          <w:rFonts w:ascii="Simplified Arabic" w:hAnsi="Simplified Arabic" w:cs="Simplified Arabic"/>
          <w:color w:val="auto"/>
        </w:rPr>
        <w:t xml:space="preserve"> </w:t>
      </w:r>
      <w:r w:rsidRPr="007D06A1">
        <w:rPr>
          <w:rFonts w:ascii="Simplified Arabic" w:hAnsi="Simplified Arabic" w:cs="Simplified Arabic"/>
          <w:color w:val="auto"/>
          <w:rtl/>
        </w:rPr>
        <w:t>المرجعية</w:t>
      </w:r>
      <w:r w:rsidRPr="007D06A1">
        <w:rPr>
          <w:rFonts w:ascii="Simplified Arabic" w:hAnsi="Simplified Arabic" w:cs="Simplified Arabic"/>
          <w:color w:val="auto"/>
        </w:rPr>
        <w:t xml:space="preserve"> </w:t>
      </w:r>
      <w:r w:rsidRPr="007D06A1">
        <w:rPr>
          <w:rFonts w:ascii="Simplified Arabic" w:hAnsi="Simplified Arabic" w:cs="Simplified Arabic"/>
          <w:color w:val="auto"/>
          <w:rtl/>
        </w:rPr>
        <w:t>وولادة</w:t>
      </w:r>
      <w:r w:rsidRPr="007D06A1">
        <w:rPr>
          <w:rFonts w:ascii="Simplified Arabic" w:hAnsi="Simplified Arabic" w:cs="Simplified Arabic"/>
          <w:color w:val="auto"/>
        </w:rPr>
        <w:t xml:space="preserve"> </w:t>
      </w:r>
      <w:r w:rsidRPr="007D06A1">
        <w:rPr>
          <w:rFonts w:ascii="Simplified Arabic" w:hAnsi="Simplified Arabic" w:cs="Simplified Arabic"/>
          <w:color w:val="auto"/>
          <w:rtl/>
        </w:rPr>
        <w:t>الحشد</w:t>
      </w:r>
    </w:p>
    <w:p w:rsidR="00844E95" w:rsidRDefault="001C7809" w:rsidP="00844E95">
      <w:pPr>
        <w:bidi/>
        <w:spacing w:after="0"/>
        <w:jc w:val="both"/>
        <w:rPr>
          <w:rFonts w:ascii="Simplified Arabic" w:hAnsi="Simplified Arabic" w:cs="Simplified Arabic"/>
          <w:sz w:val="28"/>
          <w:szCs w:val="28"/>
        </w:rPr>
      </w:pPr>
      <w:r w:rsidRPr="007D06A1">
        <w:rPr>
          <w:rFonts w:ascii="Simplified Arabic" w:hAnsi="Simplified Arabic" w:cs="Simplified Arabic"/>
          <w:sz w:val="28"/>
          <w:szCs w:val="28"/>
          <w:rtl/>
        </w:rPr>
        <w:t>حين</w:t>
      </w:r>
      <w:r w:rsidRPr="007D06A1">
        <w:rPr>
          <w:rFonts w:ascii="Simplified Arabic" w:hAnsi="Simplified Arabic" w:cs="Simplified Arabic"/>
          <w:sz w:val="28"/>
          <w:szCs w:val="28"/>
        </w:rPr>
        <w:t xml:space="preserve"> </w:t>
      </w:r>
      <w:r w:rsidRPr="007D06A1">
        <w:rPr>
          <w:rFonts w:ascii="Simplified Arabic" w:hAnsi="Simplified Arabic" w:cs="Simplified Arabic"/>
          <w:sz w:val="28"/>
          <w:szCs w:val="28"/>
          <w:rtl/>
        </w:rPr>
        <w:t>اجتاحت</w:t>
      </w:r>
      <w:r w:rsidRPr="007D06A1">
        <w:rPr>
          <w:rFonts w:ascii="Simplified Arabic" w:hAnsi="Simplified Arabic" w:cs="Simplified Arabic"/>
          <w:sz w:val="28"/>
          <w:szCs w:val="28"/>
        </w:rPr>
        <w:t xml:space="preserve"> </w:t>
      </w:r>
      <w:r w:rsidRPr="007D06A1">
        <w:rPr>
          <w:rFonts w:ascii="Simplified Arabic" w:hAnsi="Simplified Arabic" w:cs="Simplified Arabic"/>
          <w:sz w:val="28"/>
          <w:szCs w:val="28"/>
          <w:rtl/>
        </w:rPr>
        <w:t>عصابات</w:t>
      </w:r>
      <w:r w:rsidRPr="007D06A1">
        <w:rPr>
          <w:rFonts w:ascii="Simplified Arabic" w:hAnsi="Simplified Arabic" w:cs="Simplified Arabic"/>
          <w:sz w:val="28"/>
          <w:szCs w:val="28"/>
        </w:rPr>
        <w:t xml:space="preserve"> </w:t>
      </w:r>
      <w:r w:rsidRPr="007D06A1">
        <w:rPr>
          <w:rFonts w:ascii="Simplified Arabic" w:hAnsi="Simplified Arabic" w:cs="Simplified Arabic"/>
          <w:sz w:val="28"/>
          <w:szCs w:val="28"/>
          <w:rtl/>
        </w:rPr>
        <w:t>داعش</w:t>
      </w:r>
      <w:r w:rsidRPr="007D06A1">
        <w:rPr>
          <w:rFonts w:ascii="Simplified Arabic" w:hAnsi="Simplified Arabic" w:cs="Simplified Arabic"/>
          <w:sz w:val="28"/>
          <w:szCs w:val="28"/>
        </w:rPr>
        <w:t xml:space="preserve"> </w:t>
      </w:r>
      <w:r w:rsidRPr="007D06A1">
        <w:rPr>
          <w:rFonts w:ascii="Simplified Arabic" w:hAnsi="Simplified Arabic" w:cs="Simplified Arabic"/>
          <w:sz w:val="28"/>
          <w:szCs w:val="28"/>
          <w:rtl/>
        </w:rPr>
        <w:t>الموصل</w:t>
      </w:r>
      <w:r w:rsidRPr="007D06A1">
        <w:rPr>
          <w:rFonts w:ascii="Simplified Arabic" w:hAnsi="Simplified Arabic" w:cs="Simplified Arabic"/>
          <w:sz w:val="28"/>
          <w:szCs w:val="28"/>
        </w:rPr>
        <w:t xml:space="preserve"> </w:t>
      </w:r>
      <w:r w:rsidRPr="007D06A1">
        <w:rPr>
          <w:rFonts w:ascii="Simplified Arabic" w:hAnsi="Simplified Arabic" w:cs="Simplified Arabic"/>
          <w:sz w:val="28"/>
          <w:szCs w:val="28"/>
          <w:rtl/>
        </w:rPr>
        <w:t>وتكريت</w:t>
      </w:r>
      <w:r w:rsidRPr="007D06A1">
        <w:rPr>
          <w:rFonts w:ascii="Simplified Arabic" w:hAnsi="Simplified Arabic" w:cs="Simplified Arabic"/>
          <w:sz w:val="28"/>
          <w:szCs w:val="28"/>
        </w:rPr>
        <w:t xml:space="preserve"> </w:t>
      </w:r>
      <w:r w:rsidRPr="007D06A1">
        <w:rPr>
          <w:rFonts w:ascii="Simplified Arabic" w:hAnsi="Simplified Arabic" w:cs="Simplified Arabic"/>
          <w:sz w:val="28"/>
          <w:szCs w:val="28"/>
          <w:rtl/>
        </w:rPr>
        <w:t>والأنبار،</w:t>
      </w:r>
      <w:r w:rsidRPr="007D06A1">
        <w:rPr>
          <w:rFonts w:ascii="Simplified Arabic" w:hAnsi="Simplified Arabic" w:cs="Simplified Arabic"/>
          <w:sz w:val="28"/>
          <w:szCs w:val="28"/>
        </w:rPr>
        <w:t xml:space="preserve"> </w:t>
      </w:r>
      <w:r w:rsidRPr="007D06A1">
        <w:rPr>
          <w:rFonts w:ascii="Simplified Arabic" w:hAnsi="Simplified Arabic" w:cs="Simplified Arabic"/>
          <w:sz w:val="28"/>
          <w:szCs w:val="28"/>
          <w:rtl/>
        </w:rPr>
        <w:t>تهاوت</w:t>
      </w:r>
      <w:r w:rsidRPr="007D06A1">
        <w:rPr>
          <w:rFonts w:ascii="Simplified Arabic" w:hAnsi="Simplified Arabic" w:cs="Simplified Arabic"/>
          <w:sz w:val="28"/>
          <w:szCs w:val="28"/>
        </w:rPr>
        <w:t xml:space="preserve"> </w:t>
      </w:r>
      <w:r w:rsidRPr="007D06A1">
        <w:rPr>
          <w:rFonts w:ascii="Simplified Arabic" w:hAnsi="Simplified Arabic" w:cs="Simplified Arabic"/>
          <w:sz w:val="28"/>
          <w:szCs w:val="28"/>
          <w:rtl/>
        </w:rPr>
        <w:t>الجدران</w:t>
      </w:r>
      <w:r w:rsidRPr="007D06A1">
        <w:rPr>
          <w:rFonts w:ascii="Simplified Arabic" w:hAnsi="Simplified Arabic" w:cs="Simplified Arabic"/>
          <w:sz w:val="28"/>
          <w:szCs w:val="28"/>
        </w:rPr>
        <w:t xml:space="preserve"> </w:t>
      </w:r>
      <w:r w:rsidRPr="007D06A1">
        <w:rPr>
          <w:rFonts w:ascii="Simplified Arabic" w:hAnsi="Simplified Arabic" w:cs="Simplified Arabic"/>
          <w:sz w:val="28"/>
          <w:szCs w:val="28"/>
          <w:rtl/>
        </w:rPr>
        <w:t>وتزلزلت</w:t>
      </w:r>
      <w:r w:rsidRPr="007D06A1">
        <w:rPr>
          <w:rFonts w:ascii="Simplified Arabic" w:hAnsi="Simplified Arabic" w:cs="Simplified Arabic"/>
          <w:sz w:val="28"/>
          <w:szCs w:val="28"/>
        </w:rPr>
        <w:t xml:space="preserve"> </w:t>
      </w:r>
      <w:r w:rsidRPr="007D06A1">
        <w:rPr>
          <w:rFonts w:ascii="Simplified Arabic" w:hAnsi="Simplified Arabic" w:cs="Simplified Arabic"/>
          <w:sz w:val="28"/>
          <w:szCs w:val="28"/>
          <w:rtl/>
        </w:rPr>
        <w:t>النفوس،</w:t>
      </w:r>
      <w:r w:rsidRPr="007D06A1">
        <w:rPr>
          <w:rFonts w:ascii="Simplified Arabic" w:hAnsi="Simplified Arabic" w:cs="Simplified Arabic"/>
          <w:sz w:val="28"/>
          <w:szCs w:val="28"/>
        </w:rPr>
        <w:t xml:space="preserve"> </w:t>
      </w:r>
      <w:r w:rsidRPr="007D06A1">
        <w:rPr>
          <w:rFonts w:ascii="Simplified Arabic" w:hAnsi="Simplified Arabic" w:cs="Simplified Arabic"/>
          <w:sz w:val="28"/>
          <w:szCs w:val="28"/>
          <w:rtl/>
        </w:rPr>
        <w:t>لكن</w:t>
      </w:r>
      <w:r w:rsidRPr="007D06A1">
        <w:rPr>
          <w:rFonts w:ascii="Simplified Arabic" w:hAnsi="Simplified Arabic" w:cs="Simplified Arabic"/>
          <w:sz w:val="28"/>
          <w:szCs w:val="28"/>
        </w:rPr>
        <w:t xml:space="preserve"> </w:t>
      </w:r>
      <w:r w:rsidRPr="007D06A1">
        <w:rPr>
          <w:rFonts w:ascii="Simplified Arabic" w:hAnsi="Simplified Arabic" w:cs="Simplified Arabic"/>
          <w:sz w:val="28"/>
          <w:szCs w:val="28"/>
          <w:rtl/>
        </w:rPr>
        <w:t>النجف</w:t>
      </w:r>
      <w:r w:rsidRPr="007D06A1">
        <w:rPr>
          <w:rFonts w:ascii="Simplified Arabic" w:hAnsi="Simplified Arabic" w:cs="Simplified Arabic"/>
          <w:sz w:val="28"/>
          <w:szCs w:val="28"/>
        </w:rPr>
        <w:t xml:space="preserve"> </w:t>
      </w:r>
      <w:r w:rsidRPr="007D06A1">
        <w:rPr>
          <w:rFonts w:ascii="Simplified Arabic" w:hAnsi="Simplified Arabic" w:cs="Simplified Arabic"/>
          <w:sz w:val="28"/>
          <w:szCs w:val="28"/>
          <w:rtl/>
        </w:rPr>
        <w:t>أطلقت</w:t>
      </w:r>
      <w:r w:rsidRPr="007D06A1">
        <w:rPr>
          <w:rFonts w:ascii="Simplified Arabic" w:hAnsi="Simplified Arabic" w:cs="Simplified Arabic"/>
          <w:sz w:val="28"/>
          <w:szCs w:val="28"/>
        </w:rPr>
        <w:t xml:space="preserve"> </w:t>
      </w:r>
      <w:r w:rsidRPr="007D06A1">
        <w:rPr>
          <w:rFonts w:ascii="Simplified Arabic" w:hAnsi="Simplified Arabic" w:cs="Simplified Arabic"/>
          <w:sz w:val="28"/>
          <w:szCs w:val="28"/>
          <w:rtl/>
        </w:rPr>
        <w:t>نداءها</w:t>
      </w:r>
      <w:r w:rsidRPr="007D06A1">
        <w:rPr>
          <w:rFonts w:ascii="Simplified Arabic" w:hAnsi="Simplified Arabic" w:cs="Simplified Arabic"/>
          <w:sz w:val="28"/>
          <w:szCs w:val="28"/>
        </w:rPr>
        <w:t xml:space="preserve"> </w:t>
      </w:r>
      <w:r w:rsidRPr="007D06A1">
        <w:rPr>
          <w:rFonts w:ascii="Simplified Arabic" w:hAnsi="Simplified Arabic" w:cs="Simplified Arabic"/>
          <w:sz w:val="28"/>
          <w:szCs w:val="28"/>
          <w:rtl/>
        </w:rPr>
        <w:t>العظيم،</w:t>
      </w:r>
      <w:r w:rsidRPr="007D06A1">
        <w:rPr>
          <w:rFonts w:ascii="Simplified Arabic" w:hAnsi="Simplified Arabic" w:cs="Simplified Arabic"/>
          <w:sz w:val="28"/>
          <w:szCs w:val="28"/>
        </w:rPr>
        <w:t xml:space="preserve"> </w:t>
      </w:r>
      <w:r w:rsidRPr="007D06A1">
        <w:rPr>
          <w:rFonts w:ascii="Simplified Arabic" w:hAnsi="Simplified Arabic" w:cs="Simplified Arabic"/>
          <w:sz w:val="28"/>
          <w:szCs w:val="28"/>
          <w:rtl/>
        </w:rPr>
        <w:t>فهبت</w:t>
      </w:r>
      <w:r w:rsidRPr="007D06A1">
        <w:rPr>
          <w:rFonts w:ascii="Simplified Arabic" w:hAnsi="Simplified Arabic" w:cs="Simplified Arabic"/>
          <w:sz w:val="28"/>
          <w:szCs w:val="28"/>
        </w:rPr>
        <w:t xml:space="preserve"> </w:t>
      </w:r>
      <w:r w:rsidRPr="007D06A1">
        <w:rPr>
          <w:rFonts w:ascii="Simplified Arabic" w:hAnsi="Simplified Arabic" w:cs="Simplified Arabic"/>
          <w:sz w:val="28"/>
          <w:szCs w:val="28"/>
          <w:rtl/>
        </w:rPr>
        <w:t>الجماهير</w:t>
      </w:r>
      <w:r w:rsidRPr="007D06A1">
        <w:rPr>
          <w:rFonts w:ascii="Simplified Arabic" w:hAnsi="Simplified Arabic" w:cs="Simplified Arabic"/>
          <w:sz w:val="28"/>
          <w:szCs w:val="28"/>
        </w:rPr>
        <w:t xml:space="preserve"> </w:t>
      </w:r>
      <w:r w:rsidRPr="007D06A1">
        <w:rPr>
          <w:rFonts w:ascii="Simplified Arabic" w:hAnsi="Simplified Arabic" w:cs="Simplified Arabic"/>
          <w:sz w:val="28"/>
          <w:szCs w:val="28"/>
          <w:rtl/>
        </w:rPr>
        <w:t>استجابة،</w:t>
      </w:r>
      <w:r w:rsidRPr="007D06A1">
        <w:rPr>
          <w:rFonts w:ascii="Simplified Arabic" w:hAnsi="Simplified Arabic" w:cs="Simplified Arabic"/>
          <w:sz w:val="28"/>
          <w:szCs w:val="28"/>
        </w:rPr>
        <w:t xml:space="preserve"> </w:t>
      </w:r>
      <w:r w:rsidRPr="007D06A1">
        <w:rPr>
          <w:rFonts w:ascii="Simplified Arabic" w:hAnsi="Simplified Arabic" w:cs="Simplified Arabic"/>
          <w:sz w:val="28"/>
          <w:szCs w:val="28"/>
          <w:rtl/>
        </w:rPr>
        <w:t>لتُكتب</w:t>
      </w:r>
      <w:r w:rsidRPr="007D06A1">
        <w:rPr>
          <w:rFonts w:ascii="Simplified Arabic" w:hAnsi="Simplified Arabic" w:cs="Simplified Arabic"/>
          <w:sz w:val="28"/>
          <w:szCs w:val="28"/>
        </w:rPr>
        <w:t xml:space="preserve"> </w:t>
      </w:r>
      <w:r w:rsidRPr="007D06A1">
        <w:rPr>
          <w:rFonts w:ascii="Simplified Arabic" w:hAnsi="Simplified Arabic" w:cs="Simplified Arabic"/>
          <w:sz w:val="28"/>
          <w:szCs w:val="28"/>
          <w:rtl/>
        </w:rPr>
        <w:t>أول</w:t>
      </w:r>
      <w:r w:rsidRPr="007D06A1">
        <w:rPr>
          <w:rFonts w:ascii="Simplified Arabic" w:hAnsi="Simplified Arabic" w:cs="Simplified Arabic"/>
          <w:sz w:val="28"/>
          <w:szCs w:val="28"/>
        </w:rPr>
        <w:t xml:space="preserve"> </w:t>
      </w:r>
      <w:r w:rsidRPr="007D06A1">
        <w:rPr>
          <w:rFonts w:ascii="Simplified Arabic" w:hAnsi="Simplified Arabic" w:cs="Simplified Arabic"/>
          <w:sz w:val="28"/>
          <w:szCs w:val="28"/>
          <w:rtl/>
        </w:rPr>
        <w:t>صفحة</w:t>
      </w:r>
      <w:r w:rsidRPr="007D06A1">
        <w:rPr>
          <w:rFonts w:ascii="Simplified Arabic" w:hAnsi="Simplified Arabic" w:cs="Simplified Arabic"/>
          <w:sz w:val="28"/>
          <w:szCs w:val="28"/>
        </w:rPr>
        <w:t xml:space="preserve"> </w:t>
      </w:r>
      <w:r w:rsidRPr="007D06A1">
        <w:rPr>
          <w:rFonts w:ascii="Simplified Arabic" w:hAnsi="Simplified Arabic" w:cs="Simplified Arabic"/>
          <w:sz w:val="28"/>
          <w:szCs w:val="28"/>
          <w:rtl/>
        </w:rPr>
        <w:t>من</w:t>
      </w:r>
      <w:r w:rsidRPr="007D06A1">
        <w:rPr>
          <w:rFonts w:ascii="Simplified Arabic" w:hAnsi="Simplified Arabic" w:cs="Simplified Arabic"/>
          <w:sz w:val="28"/>
          <w:szCs w:val="28"/>
        </w:rPr>
        <w:t xml:space="preserve"> </w:t>
      </w:r>
      <w:r w:rsidRPr="007D06A1">
        <w:rPr>
          <w:rFonts w:ascii="Simplified Arabic" w:hAnsi="Simplified Arabic" w:cs="Simplified Arabic"/>
          <w:sz w:val="28"/>
          <w:szCs w:val="28"/>
          <w:rtl/>
        </w:rPr>
        <w:t>كتاب</w:t>
      </w:r>
      <w:r w:rsidRPr="007D06A1">
        <w:rPr>
          <w:rFonts w:ascii="Simplified Arabic" w:hAnsi="Simplified Arabic" w:cs="Simplified Arabic"/>
          <w:sz w:val="28"/>
          <w:szCs w:val="28"/>
        </w:rPr>
        <w:t xml:space="preserve"> </w:t>
      </w:r>
      <w:r w:rsidRPr="007D06A1">
        <w:rPr>
          <w:rFonts w:ascii="Simplified Arabic" w:hAnsi="Simplified Arabic" w:cs="Simplified Arabic"/>
          <w:sz w:val="28"/>
          <w:szCs w:val="28"/>
          <w:rtl/>
        </w:rPr>
        <w:t>النصر</w:t>
      </w:r>
      <w:r w:rsidRPr="007D06A1">
        <w:rPr>
          <w:rFonts w:ascii="Simplified Arabic" w:hAnsi="Simplified Arabic" w:cs="Simplified Arabic"/>
          <w:sz w:val="28"/>
          <w:szCs w:val="28"/>
        </w:rPr>
        <w:t>.</w:t>
      </w:r>
    </w:p>
    <w:p w:rsidR="00F453C9" w:rsidRPr="00844E95" w:rsidRDefault="001C7809" w:rsidP="00844E95">
      <w:pPr>
        <w:bidi/>
        <w:spacing w:after="0"/>
        <w:jc w:val="both"/>
        <w:rPr>
          <w:rFonts w:ascii="Simplified Arabic" w:hAnsi="Simplified Arabic" w:cs="Simplified Arabic"/>
          <w:b/>
          <w:bCs/>
          <w:sz w:val="28"/>
          <w:szCs w:val="28"/>
        </w:rPr>
      </w:pPr>
      <w:r w:rsidRPr="00844E95">
        <w:rPr>
          <w:rFonts w:ascii="Simplified Arabic" w:hAnsi="Simplified Arabic" w:cs="Simplified Arabic"/>
          <w:b/>
          <w:bCs/>
          <w:sz w:val="28"/>
          <w:szCs w:val="28"/>
          <w:rtl/>
        </w:rPr>
        <w:t>القادة</w:t>
      </w:r>
      <w:r w:rsidRPr="00844E95">
        <w:rPr>
          <w:rFonts w:ascii="Simplified Arabic" w:hAnsi="Simplified Arabic" w:cs="Simplified Arabic"/>
          <w:b/>
          <w:bCs/>
          <w:sz w:val="28"/>
          <w:szCs w:val="28"/>
        </w:rPr>
        <w:t xml:space="preserve"> </w:t>
      </w:r>
      <w:r w:rsidRPr="00844E95">
        <w:rPr>
          <w:rFonts w:ascii="Simplified Arabic" w:hAnsi="Simplified Arabic" w:cs="Simplified Arabic"/>
          <w:b/>
          <w:bCs/>
          <w:sz w:val="28"/>
          <w:szCs w:val="28"/>
          <w:rtl/>
        </w:rPr>
        <w:t>في</w:t>
      </w:r>
      <w:r w:rsidRPr="00844E95">
        <w:rPr>
          <w:rFonts w:ascii="Simplified Arabic" w:hAnsi="Simplified Arabic" w:cs="Simplified Arabic"/>
          <w:b/>
          <w:bCs/>
          <w:sz w:val="28"/>
          <w:szCs w:val="28"/>
        </w:rPr>
        <w:t xml:space="preserve"> </w:t>
      </w:r>
      <w:r w:rsidRPr="00844E95">
        <w:rPr>
          <w:rFonts w:ascii="Simplified Arabic" w:hAnsi="Simplified Arabic" w:cs="Simplified Arabic"/>
          <w:b/>
          <w:bCs/>
          <w:sz w:val="28"/>
          <w:szCs w:val="28"/>
          <w:rtl/>
        </w:rPr>
        <w:t>ساحة</w:t>
      </w:r>
      <w:r w:rsidRPr="00844E95">
        <w:rPr>
          <w:rFonts w:ascii="Simplified Arabic" w:hAnsi="Simplified Arabic" w:cs="Simplified Arabic"/>
          <w:b/>
          <w:bCs/>
          <w:sz w:val="28"/>
          <w:szCs w:val="28"/>
        </w:rPr>
        <w:t xml:space="preserve"> </w:t>
      </w:r>
      <w:r w:rsidRPr="00844E95">
        <w:rPr>
          <w:rFonts w:ascii="Simplified Arabic" w:hAnsi="Simplified Arabic" w:cs="Simplified Arabic"/>
          <w:b/>
          <w:bCs/>
          <w:sz w:val="28"/>
          <w:szCs w:val="28"/>
          <w:rtl/>
        </w:rPr>
        <w:t>الملحمة</w:t>
      </w:r>
    </w:p>
    <w:p w:rsidR="00844E95" w:rsidRDefault="00844E95" w:rsidP="00844E95">
      <w:pPr>
        <w:bidi/>
        <w:spacing w:after="0"/>
        <w:jc w:val="both"/>
        <w:rPr>
          <w:rFonts w:ascii="Simplified Arabic" w:hAnsi="Simplified Arabic" w:cs="Simplified Arabic"/>
          <w:sz w:val="28"/>
          <w:szCs w:val="28"/>
        </w:rPr>
      </w:pPr>
      <w:r>
        <w:rPr>
          <w:rFonts w:ascii="Arial" w:hAnsi="Arial" w:cs="Arial"/>
          <w:sz w:val="28"/>
          <w:szCs w:val="28"/>
          <w:rtl/>
          <w:lang w:bidi="ar-IQ"/>
        </w:rPr>
        <w:t>●</w:t>
      </w:r>
      <w:r w:rsidR="009C1B29">
        <w:rPr>
          <w:rFonts w:ascii="Arial" w:hAnsi="Arial" w:cs="Arial" w:hint="cs"/>
          <w:sz w:val="28"/>
          <w:szCs w:val="28"/>
          <w:rtl/>
          <w:lang w:bidi="ar-IQ"/>
        </w:rPr>
        <w:t xml:space="preserve"> </w:t>
      </w:r>
      <w:r w:rsidR="001C7809" w:rsidRPr="007D06A1">
        <w:rPr>
          <w:rFonts w:ascii="Simplified Arabic" w:hAnsi="Simplified Arabic" w:cs="Simplified Arabic"/>
          <w:sz w:val="28"/>
          <w:szCs w:val="28"/>
          <w:rtl/>
        </w:rPr>
        <w:t>أبو</w:t>
      </w:r>
      <w:r w:rsidR="001C7809" w:rsidRPr="007D06A1">
        <w:rPr>
          <w:rFonts w:ascii="Simplified Arabic" w:hAnsi="Simplified Arabic" w:cs="Simplified Arabic"/>
          <w:sz w:val="28"/>
          <w:szCs w:val="28"/>
        </w:rPr>
        <w:t xml:space="preserve"> </w:t>
      </w:r>
      <w:r w:rsidR="001C7809" w:rsidRPr="007D06A1">
        <w:rPr>
          <w:rFonts w:ascii="Simplified Arabic" w:hAnsi="Simplified Arabic" w:cs="Simplified Arabic"/>
          <w:sz w:val="28"/>
          <w:szCs w:val="28"/>
          <w:rtl/>
        </w:rPr>
        <w:t>مهدي</w:t>
      </w:r>
      <w:r w:rsidR="001C7809" w:rsidRPr="007D06A1">
        <w:rPr>
          <w:rFonts w:ascii="Simplified Arabic" w:hAnsi="Simplified Arabic" w:cs="Simplified Arabic"/>
          <w:sz w:val="28"/>
          <w:szCs w:val="28"/>
        </w:rPr>
        <w:t xml:space="preserve"> </w:t>
      </w:r>
      <w:r w:rsidR="001C7809" w:rsidRPr="007D06A1">
        <w:rPr>
          <w:rFonts w:ascii="Simplified Arabic" w:hAnsi="Simplified Arabic" w:cs="Simplified Arabic"/>
          <w:sz w:val="28"/>
          <w:szCs w:val="28"/>
          <w:rtl/>
        </w:rPr>
        <w:t>المهندس</w:t>
      </w:r>
      <w:r w:rsidR="001C7809" w:rsidRPr="007D06A1">
        <w:rPr>
          <w:rFonts w:ascii="Simplified Arabic" w:hAnsi="Simplified Arabic" w:cs="Simplified Arabic"/>
          <w:sz w:val="28"/>
          <w:szCs w:val="28"/>
        </w:rPr>
        <w:t xml:space="preserve">: </w:t>
      </w:r>
      <w:r w:rsidR="001C7809" w:rsidRPr="007D06A1">
        <w:rPr>
          <w:rFonts w:ascii="Simplified Arabic" w:hAnsi="Simplified Arabic" w:cs="Simplified Arabic"/>
          <w:sz w:val="28"/>
          <w:szCs w:val="28"/>
          <w:rtl/>
        </w:rPr>
        <w:t>القائد</w:t>
      </w:r>
      <w:r w:rsidR="001C7809" w:rsidRPr="007D06A1">
        <w:rPr>
          <w:rFonts w:ascii="Simplified Arabic" w:hAnsi="Simplified Arabic" w:cs="Simplified Arabic"/>
          <w:sz w:val="28"/>
          <w:szCs w:val="28"/>
        </w:rPr>
        <w:t xml:space="preserve"> </w:t>
      </w:r>
      <w:r w:rsidR="001C7809" w:rsidRPr="007D06A1">
        <w:rPr>
          <w:rFonts w:ascii="Simplified Arabic" w:hAnsi="Simplified Arabic" w:cs="Simplified Arabic"/>
          <w:sz w:val="28"/>
          <w:szCs w:val="28"/>
          <w:rtl/>
        </w:rPr>
        <w:t>الذي</w:t>
      </w:r>
      <w:r w:rsidR="001C7809" w:rsidRPr="007D06A1">
        <w:rPr>
          <w:rFonts w:ascii="Simplified Arabic" w:hAnsi="Simplified Arabic" w:cs="Simplified Arabic"/>
          <w:sz w:val="28"/>
          <w:szCs w:val="28"/>
        </w:rPr>
        <w:t xml:space="preserve"> </w:t>
      </w:r>
      <w:r w:rsidR="001C7809" w:rsidRPr="007D06A1">
        <w:rPr>
          <w:rFonts w:ascii="Simplified Arabic" w:hAnsi="Simplified Arabic" w:cs="Simplified Arabic"/>
          <w:sz w:val="28"/>
          <w:szCs w:val="28"/>
          <w:rtl/>
        </w:rPr>
        <w:t>لم</w:t>
      </w:r>
      <w:r w:rsidR="001C7809" w:rsidRPr="007D06A1">
        <w:rPr>
          <w:rFonts w:ascii="Simplified Arabic" w:hAnsi="Simplified Arabic" w:cs="Simplified Arabic"/>
          <w:sz w:val="28"/>
          <w:szCs w:val="28"/>
        </w:rPr>
        <w:t xml:space="preserve"> </w:t>
      </w:r>
      <w:r w:rsidR="001C7809" w:rsidRPr="007D06A1">
        <w:rPr>
          <w:rFonts w:ascii="Simplified Arabic" w:hAnsi="Simplified Arabic" w:cs="Simplified Arabic"/>
          <w:sz w:val="28"/>
          <w:szCs w:val="28"/>
          <w:rtl/>
        </w:rPr>
        <w:t>يعرف</w:t>
      </w:r>
      <w:r w:rsidR="001C7809" w:rsidRPr="007D06A1">
        <w:rPr>
          <w:rFonts w:ascii="Simplified Arabic" w:hAnsi="Simplified Arabic" w:cs="Simplified Arabic"/>
          <w:sz w:val="28"/>
          <w:szCs w:val="28"/>
        </w:rPr>
        <w:t xml:space="preserve"> </w:t>
      </w:r>
      <w:r w:rsidR="001C7809" w:rsidRPr="007D06A1">
        <w:rPr>
          <w:rFonts w:ascii="Simplified Arabic" w:hAnsi="Simplified Arabic" w:cs="Simplified Arabic"/>
          <w:sz w:val="28"/>
          <w:szCs w:val="28"/>
          <w:rtl/>
        </w:rPr>
        <w:t>الراحة،</w:t>
      </w:r>
      <w:r w:rsidR="001C7809" w:rsidRPr="007D06A1">
        <w:rPr>
          <w:rFonts w:ascii="Simplified Arabic" w:hAnsi="Simplified Arabic" w:cs="Simplified Arabic"/>
          <w:sz w:val="28"/>
          <w:szCs w:val="28"/>
        </w:rPr>
        <w:t xml:space="preserve"> </w:t>
      </w:r>
      <w:r w:rsidR="001C7809" w:rsidRPr="007D06A1">
        <w:rPr>
          <w:rFonts w:ascii="Simplified Arabic" w:hAnsi="Simplified Arabic" w:cs="Simplified Arabic"/>
          <w:sz w:val="28"/>
          <w:szCs w:val="28"/>
          <w:rtl/>
        </w:rPr>
        <w:t>عاش</w:t>
      </w:r>
      <w:r w:rsidR="001C7809" w:rsidRPr="007D06A1">
        <w:rPr>
          <w:rFonts w:ascii="Simplified Arabic" w:hAnsi="Simplified Arabic" w:cs="Simplified Arabic"/>
          <w:sz w:val="28"/>
          <w:szCs w:val="28"/>
        </w:rPr>
        <w:t xml:space="preserve"> </w:t>
      </w:r>
      <w:r w:rsidR="001C7809" w:rsidRPr="007D06A1">
        <w:rPr>
          <w:rFonts w:ascii="Simplified Arabic" w:hAnsi="Simplified Arabic" w:cs="Simplified Arabic"/>
          <w:sz w:val="28"/>
          <w:szCs w:val="28"/>
          <w:rtl/>
        </w:rPr>
        <w:t>في</w:t>
      </w:r>
      <w:r w:rsidR="001C7809" w:rsidRPr="007D06A1">
        <w:rPr>
          <w:rFonts w:ascii="Simplified Arabic" w:hAnsi="Simplified Arabic" w:cs="Simplified Arabic"/>
          <w:sz w:val="28"/>
          <w:szCs w:val="28"/>
        </w:rPr>
        <w:t xml:space="preserve"> </w:t>
      </w:r>
      <w:r w:rsidR="001C7809" w:rsidRPr="007D06A1">
        <w:rPr>
          <w:rFonts w:ascii="Simplified Arabic" w:hAnsi="Simplified Arabic" w:cs="Simplified Arabic"/>
          <w:sz w:val="28"/>
          <w:szCs w:val="28"/>
          <w:rtl/>
        </w:rPr>
        <w:t>الميدان،</w:t>
      </w:r>
      <w:r w:rsidR="001C7809" w:rsidRPr="007D06A1">
        <w:rPr>
          <w:rFonts w:ascii="Simplified Arabic" w:hAnsi="Simplified Arabic" w:cs="Simplified Arabic"/>
          <w:sz w:val="28"/>
          <w:szCs w:val="28"/>
        </w:rPr>
        <w:t xml:space="preserve"> </w:t>
      </w:r>
      <w:r w:rsidR="001C7809" w:rsidRPr="007D06A1">
        <w:rPr>
          <w:rFonts w:ascii="Simplified Arabic" w:hAnsi="Simplified Arabic" w:cs="Simplified Arabic"/>
          <w:sz w:val="28"/>
          <w:szCs w:val="28"/>
          <w:rtl/>
        </w:rPr>
        <w:t>بين</w:t>
      </w:r>
      <w:r w:rsidR="001C7809" w:rsidRPr="007D06A1">
        <w:rPr>
          <w:rFonts w:ascii="Simplified Arabic" w:hAnsi="Simplified Arabic" w:cs="Simplified Arabic"/>
          <w:sz w:val="28"/>
          <w:szCs w:val="28"/>
        </w:rPr>
        <w:t xml:space="preserve"> </w:t>
      </w:r>
      <w:r w:rsidR="001C7809" w:rsidRPr="007D06A1">
        <w:rPr>
          <w:rFonts w:ascii="Simplified Arabic" w:hAnsi="Simplified Arabic" w:cs="Simplified Arabic"/>
          <w:sz w:val="28"/>
          <w:szCs w:val="28"/>
          <w:rtl/>
        </w:rPr>
        <w:t>المقاتلين،</w:t>
      </w:r>
      <w:r w:rsidR="001C7809" w:rsidRPr="007D06A1">
        <w:rPr>
          <w:rFonts w:ascii="Simplified Arabic" w:hAnsi="Simplified Arabic" w:cs="Simplified Arabic"/>
          <w:sz w:val="28"/>
          <w:szCs w:val="28"/>
        </w:rPr>
        <w:t xml:space="preserve"> </w:t>
      </w:r>
      <w:r w:rsidR="001C7809" w:rsidRPr="007D06A1">
        <w:rPr>
          <w:rFonts w:ascii="Simplified Arabic" w:hAnsi="Simplified Arabic" w:cs="Simplified Arabic"/>
          <w:sz w:val="28"/>
          <w:szCs w:val="28"/>
          <w:rtl/>
        </w:rPr>
        <w:t>يشاركهم</w:t>
      </w:r>
      <w:r w:rsidR="001C7809" w:rsidRPr="007D06A1">
        <w:rPr>
          <w:rFonts w:ascii="Simplified Arabic" w:hAnsi="Simplified Arabic" w:cs="Simplified Arabic"/>
          <w:sz w:val="28"/>
          <w:szCs w:val="28"/>
        </w:rPr>
        <w:t xml:space="preserve"> </w:t>
      </w:r>
      <w:r w:rsidR="001C7809" w:rsidRPr="007D06A1">
        <w:rPr>
          <w:rFonts w:ascii="Simplified Arabic" w:hAnsi="Simplified Arabic" w:cs="Simplified Arabic"/>
          <w:sz w:val="28"/>
          <w:szCs w:val="28"/>
          <w:rtl/>
        </w:rPr>
        <w:t>الطعام</w:t>
      </w:r>
      <w:r w:rsidR="001C7809" w:rsidRPr="007D06A1">
        <w:rPr>
          <w:rFonts w:ascii="Simplified Arabic" w:hAnsi="Simplified Arabic" w:cs="Simplified Arabic"/>
          <w:sz w:val="28"/>
          <w:szCs w:val="28"/>
        </w:rPr>
        <w:t xml:space="preserve"> </w:t>
      </w:r>
      <w:r w:rsidR="001C7809" w:rsidRPr="007D06A1">
        <w:rPr>
          <w:rFonts w:ascii="Simplified Arabic" w:hAnsi="Simplified Arabic" w:cs="Simplified Arabic"/>
          <w:sz w:val="28"/>
          <w:szCs w:val="28"/>
          <w:rtl/>
        </w:rPr>
        <w:t>والرصاص</w:t>
      </w:r>
      <w:r w:rsidR="001C7809" w:rsidRPr="007D06A1">
        <w:rPr>
          <w:rFonts w:ascii="Simplified Arabic" w:hAnsi="Simplified Arabic" w:cs="Simplified Arabic"/>
          <w:sz w:val="28"/>
          <w:szCs w:val="28"/>
        </w:rPr>
        <w:t xml:space="preserve"> </w:t>
      </w:r>
      <w:r w:rsidR="001C7809" w:rsidRPr="007D06A1">
        <w:rPr>
          <w:rFonts w:ascii="Simplified Arabic" w:hAnsi="Simplified Arabic" w:cs="Simplified Arabic"/>
          <w:sz w:val="28"/>
          <w:szCs w:val="28"/>
          <w:rtl/>
        </w:rPr>
        <w:t>والأمل</w:t>
      </w:r>
      <w:r w:rsidR="001C7809" w:rsidRPr="007D06A1">
        <w:rPr>
          <w:rFonts w:ascii="Simplified Arabic" w:hAnsi="Simplified Arabic" w:cs="Simplified Arabic"/>
          <w:sz w:val="28"/>
          <w:szCs w:val="28"/>
        </w:rPr>
        <w:t xml:space="preserve">. </w:t>
      </w:r>
      <w:r w:rsidR="001C7809" w:rsidRPr="007D06A1">
        <w:rPr>
          <w:rFonts w:ascii="Simplified Arabic" w:hAnsi="Simplified Arabic" w:cs="Simplified Arabic"/>
          <w:sz w:val="28"/>
          <w:szCs w:val="28"/>
          <w:rtl/>
        </w:rPr>
        <w:t>كان</w:t>
      </w:r>
      <w:r w:rsidR="001C7809" w:rsidRPr="007D06A1">
        <w:rPr>
          <w:rFonts w:ascii="Simplified Arabic" w:hAnsi="Simplified Arabic" w:cs="Simplified Arabic"/>
          <w:sz w:val="28"/>
          <w:szCs w:val="28"/>
        </w:rPr>
        <w:t xml:space="preserve"> </w:t>
      </w:r>
      <w:r w:rsidR="001C7809" w:rsidRPr="007D06A1">
        <w:rPr>
          <w:rFonts w:ascii="Simplified Arabic" w:hAnsi="Simplified Arabic" w:cs="Simplified Arabic"/>
          <w:sz w:val="28"/>
          <w:szCs w:val="28"/>
          <w:rtl/>
        </w:rPr>
        <w:t>أبًا</w:t>
      </w:r>
      <w:r w:rsidR="001C7809" w:rsidRPr="007D06A1">
        <w:rPr>
          <w:rFonts w:ascii="Simplified Arabic" w:hAnsi="Simplified Arabic" w:cs="Simplified Arabic"/>
          <w:sz w:val="28"/>
          <w:szCs w:val="28"/>
        </w:rPr>
        <w:t xml:space="preserve"> </w:t>
      </w:r>
      <w:r w:rsidR="001C7809" w:rsidRPr="007D06A1">
        <w:rPr>
          <w:rFonts w:ascii="Simplified Arabic" w:hAnsi="Simplified Arabic" w:cs="Simplified Arabic"/>
          <w:sz w:val="28"/>
          <w:szCs w:val="28"/>
          <w:rtl/>
        </w:rPr>
        <w:t>للحش</w:t>
      </w:r>
      <w:r w:rsidR="001C7809" w:rsidRPr="007D06A1">
        <w:rPr>
          <w:rFonts w:ascii="Simplified Arabic" w:hAnsi="Simplified Arabic" w:cs="Simplified Arabic"/>
          <w:sz w:val="28"/>
          <w:szCs w:val="28"/>
          <w:rtl/>
        </w:rPr>
        <w:t>د،</w:t>
      </w:r>
      <w:r w:rsidR="001C7809" w:rsidRPr="007D06A1">
        <w:rPr>
          <w:rFonts w:ascii="Simplified Arabic" w:hAnsi="Simplified Arabic" w:cs="Simplified Arabic"/>
          <w:sz w:val="28"/>
          <w:szCs w:val="28"/>
        </w:rPr>
        <w:t xml:space="preserve"> </w:t>
      </w:r>
      <w:r w:rsidR="001C7809" w:rsidRPr="007D06A1">
        <w:rPr>
          <w:rFonts w:ascii="Simplified Arabic" w:hAnsi="Simplified Arabic" w:cs="Simplified Arabic"/>
          <w:sz w:val="28"/>
          <w:szCs w:val="28"/>
          <w:rtl/>
        </w:rPr>
        <w:t>وروحًا</w:t>
      </w:r>
      <w:r w:rsidR="001C7809" w:rsidRPr="007D06A1">
        <w:rPr>
          <w:rFonts w:ascii="Simplified Arabic" w:hAnsi="Simplified Arabic" w:cs="Simplified Arabic"/>
          <w:sz w:val="28"/>
          <w:szCs w:val="28"/>
        </w:rPr>
        <w:t xml:space="preserve"> </w:t>
      </w:r>
      <w:r w:rsidR="001C7809" w:rsidRPr="007D06A1">
        <w:rPr>
          <w:rFonts w:ascii="Simplified Arabic" w:hAnsi="Simplified Arabic" w:cs="Simplified Arabic"/>
          <w:sz w:val="28"/>
          <w:szCs w:val="28"/>
          <w:rtl/>
        </w:rPr>
        <w:t>للمعركة،</w:t>
      </w:r>
      <w:r w:rsidR="001C7809" w:rsidRPr="007D06A1">
        <w:rPr>
          <w:rFonts w:ascii="Simplified Arabic" w:hAnsi="Simplified Arabic" w:cs="Simplified Arabic"/>
          <w:sz w:val="28"/>
          <w:szCs w:val="28"/>
        </w:rPr>
        <w:t xml:space="preserve"> </w:t>
      </w:r>
      <w:r w:rsidR="001C7809" w:rsidRPr="007D06A1">
        <w:rPr>
          <w:rFonts w:ascii="Simplified Arabic" w:hAnsi="Simplified Arabic" w:cs="Simplified Arabic"/>
          <w:sz w:val="28"/>
          <w:szCs w:val="28"/>
          <w:rtl/>
        </w:rPr>
        <w:t>وإذا</w:t>
      </w:r>
      <w:r w:rsidR="001C7809" w:rsidRPr="007D06A1">
        <w:rPr>
          <w:rFonts w:ascii="Simplified Arabic" w:hAnsi="Simplified Arabic" w:cs="Simplified Arabic"/>
          <w:sz w:val="28"/>
          <w:szCs w:val="28"/>
        </w:rPr>
        <w:t xml:space="preserve"> </w:t>
      </w:r>
      <w:r w:rsidR="001C7809" w:rsidRPr="007D06A1">
        <w:rPr>
          <w:rFonts w:ascii="Simplified Arabic" w:hAnsi="Simplified Arabic" w:cs="Simplified Arabic"/>
          <w:sz w:val="28"/>
          <w:szCs w:val="28"/>
          <w:rtl/>
        </w:rPr>
        <w:t>ذُكر</w:t>
      </w:r>
      <w:r w:rsidR="001C7809" w:rsidRPr="007D06A1">
        <w:rPr>
          <w:rFonts w:ascii="Simplified Arabic" w:hAnsi="Simplified Arabic" w:cs="Simplified Arabic"/>
          <w:sz w:val="28"/>
          <w:szCs w:val="28"/>
        </w:rPr>
        <w:t xml:space="preserve"> </w:t>
      </w:r>
      <w:r w:rsidR="001C7809" w:rsidRPr="007D06A1">
        <w:rPr>
          <w:rFonts w:ascii="Simplified Arabic" w:hAnsi="Simplified Arabic" w:cs="Simplified Arabic"/>
          <w:sz w:val="28"/>
          <w:szCs w:val="28"/>
          <w:rtl/>
        </w:rPr>
        <w:t>الإيثار</w:t>
      </w:r>
      <w:r w:rsidR="001C7809" w:rsidRPr="007D06A1">
        <w:rPr>
          <w:rFonts w:ascii="Simplified Arabic" w:hAnsi="Simplified Arabic" w:cs="Simplified Arabic"/>
          <w:sz w:val="28"/>
          <w:szCs w:val="28"/>
        </w:rPr>
        <w:t xml:space="preserve"> </w:t>
      </w:r>
      <w:r w:rsidR="001C7809" w:rsidRPr="007D06A1">
        <w:rPr>
          <w:rFonts w:ascii="Simplified Arabic" w:hAnsi="Simplified Arabic" w:cs="Simplified Arabic"/>
          <w:sz w:val="28"/>
          <w:szCs w:val="28"/>
          <w:rtl/>
        </w:rPr>
        <w:t>ذُكر</w:t>
      </w:r>
      <w:r w:rsidR="001C7809" w:rsidRPr="007D06A1">
        <w:rPr>
          <w:rFonts w:ascii="Simplified Arabic" w:hAnsi="Simplified Arabic" w:cs="Simplified Arabic"/>
          <w:sz w:val="28"/>
          <w:szCs w:val="28"/>
        </w:rPr>
        <w:t xml:space="preserve"> </w:t>
      </w:r>
      <w:r w:rsidR="001C7809" w:rsidRPr="007D06A1">
        <w:rPr>
          <w:rFonts w:ascii="Simplified Arabic" w:hAnsi="Simplified Arabic" w:cs="Simplified Arabic"/>
          <w:sz w:val="28"/>
          <w:szCs w:val="28"/>
          <w:rtl/>
        </w:rPr>
        <w:t>اسمه</w:t>
      </w:r>
      <w:r w:rsidR="001C7809" w:rsidRPr="007D06A1">
        <w:rPr>
          <w:rFonts w:ascii="Simplified Arabic" w:hAnsi="Simplified Arabic" w:cs="Simplified Arabic"/>
          <w:sz w:val="28"/>
          <w:szCs w:val="28"/>
        </w:rPr>
        <w:t>.</w:t>
      </w:r>
    </w:p>
    <w:p w:rsidR="009C1B29" w:rsidRDefault="009C1B29" w:rsidP="009C1B29">
      <w:pPr>
        <w:bidi/>
        <w:spacing w:after="0"/>
        <w:jc w:val="both"/>
        <w:rPr>
          <w:rFonts w:ascii="Simplified Arabic" w:hAnsi="Simplified Arabic" w:cs="Simplified Arabic" w:hint="cs"/>
          <w:sz w:val="28"/>
          <w:szCs w:val="28"/>
          <w:rtl/>
          <w:lang w:bidi="ar-IQ"/>
        </w:rPr>
      </w:pPr>
      <w:r>
        <w:rPr>
          <w:rFonts w:ascii="Arial" w:hAnsi="Arial" w:cs="Arial"/>
          <w:sz w:val="28"/>
          <w:szCs w:val="28"/>
        </w:rPr>
        <w:t xml:space="preserve"> </w:t>
      </w:r>
      <w:r w:rsidR="00844E95">
        <w:rPr>
          <w:rFonts w:ascii="Arial" w:hAnsi="Arial" w:cs="Arial"/>
          <w:sz w:val="28"/>
          <w:szCs w:val="28"/>
        </w:rPr>
        <w:t>●</w:t>
      </w:r>
      <w:r w:rsidR="001C7809" w:rsidRPr="007D06A1">
        <w:rPr>
          <w:rFonts w:ascii="Simplified Arabic" w:hAnsi="Simplified Arabic" w:cs="Simplified Arabic"/>
          <w:sz w:val="28"/>
          <w:szCs w:val="28"/>
          <w:rtl/>
        </w:rPr>
        <w:t>قاسم</w:t>
      </w:r>
      <w:r w:rsidR="001C7809" w:rsidRPr="007D06A1">
        <w:rPr>
          <w:rFonts w:ascii="Simplified Arabic" w:hAnsi="Simplified Arabic" w:cs="Simplified Arabic"/>
          <w:sz w:val="28"/>
          <w:szCs w:val="28"/>
        </w:rPr>
        <w:t xml:space="preserve"> </w:t>
      </w:r>
      <w:r w:rsidR="001C7809" w:rsidRPr="007D06A1">
        <w:rPr>
          <w:rFonts w:ascii="Simplified Arabic" w:hAnsi="Simplified Arabic" w:cs="Simplified Arabic"/>
          <w:sz w:val="28"/>
          <w:szCs w:val="28"/>
          <w:rtl/>
        </w:rPr>
        <w:t>سليماني</w:t>
      </w:r>
      <w:r w:rsidR="001C7809" w:rsidRPr="007D06A1">
        <w:rPr>
          <w:rFonts w:ascii="Simplified Arabic" w:hAnsi="Simplified Arabic" w:cs="Simplified Arabic"/>
          <w:sz w:val="28"/>
          <w:szCs w:val="28"/>
        </w:rPr>
        <w:t xml:space="preserve">: </w:t>
      </w:r>
      <w:r w:rsidR="001C7809" w:rsidRPr="007D06A1">
        <w:rPr>
          <w:rFonts w:ascii="Simplified Arabic" w:hAnsi="Simplified Arabic" w:cs="Simplified Arabic"/>
          <w:sz w:val="28"/>
          <w:szCs w:val="28"/>
          <w:rtl/>
        </w:rPr>
        <w:t>الرجل</w:t>
      </w:r>
      <w:r w:rsidR="001C7809" w:rsidRPr="007D06A1">
        <w:rPr>
          <w:rFonts w:ascii="Simplified Arabic" w:hAnsi="Simplified Arabic" w:cs="Simplified Arabic"/>
          <w:sz w:val="28"/>
          <w:szCs w:val="28"/>
        </w:rPr>
        <w:t xml:space="preserve"> </w:t>
      </w:r>
      <w:r w:rsidR="001C7809" w:rsidRPr="007D06A1">
        <w:rPr>
          <w:rFonts w:ascii="Simplified Arabic" w:hAnsi="Simplified Arabic" w:cs="Simplified Arabic"/>
          <w:sz w:val="28"/>
          <w:szCs w:val="28"/>
          <w:rtl/>
        </w:rPr>
        <w:t>القادم</w:t>
      </w:r>
      <w:r w:rsidR="001C7809" w:rsidRPr="007D06A1">
        <w:rPr>
          <w:rFonts w:ascii="Simplified Arabic" w:hAnsi="Simplified Arabic" w:cs="Simplified Arabic"/>
          <w:sz w:val="28"/>
          <w:szCs w:val="28"/>
        </w:rPr>
        <w:t xml:space="preserve"> </w:t>
      </w:r>
      <w:r w:rsidR="001C7809" w:rsidRPr="007D06A1">
        <w:rPr>
          <w:rFonts w:ascii="Simplified Arabic" w:hAnsi="Simplified Arabic" w:cs="Simplified Arabic"/>
          <w:sz w:val="28"/>
          <w:szCs w:val="28"/>
          <w:rtl/>
        </w:rPr>
        <w:t>من</w:t>
      </w:r>
      <w:r w:rsidR="001C7809" w:rsidRPr="007D06A1">
        <w:rPr>
          <w:rFonts w:ascii="Simplified Arabic" w:hAnsi="Simplified Arabic" w:cs="Simplified Arabic"/>
          <w:sz w:val="28"/>
          <w:szCs w:val="28"/>
        </w:rPr>
        <w:t xml:space="preserve"> </w:t>
      </w:r>
      <w:r w:rsidR="001C7809" w:rsidRPr="007D06A1">
        <w:rPr>
          <w:rFonts w:ascii="Simplified Arabic" w:hAnsi="Simplified Arabic" w:cs="Simplified Arabic"/>
          <w:sz w:val="28"/>
          <w:szCs w:val="28"/>
          <w:rtl/>
        </w:rPr>
        <w:t>وراء</w:t>
      </w:r>
      <w:r w:rsidR="001C7809" w:rsidRPr="007D06A1">
        <w:rPr>
          <w:rFonts w:ascii="Simplified Arabic" w:hAnsi="Simplified Arabic" w:cs="Simplified Arabic"/>
          <w:sz w:val="28"/>
          <w:szCs w:val="28"/>
        </w:rPr>
        <w:t xml:space="preserve"> </w:t>
      </w:r>
      <w:r w:rsidR="001C7809" w:rsidRPr="007D06A1">
        <w:rPr>
          <w:rFonts w:ascii="Simplified Arabic" w:hAnsi="Simplified Arabic" w:cs="Simplified Arabic"/>
          <w:sz w:val="28"/>
          <w:szCs w:val="28"/>
          <w:rtl/>
        </w:rPr>
        <w:t>الحدود،</w:t>
      </w:r>
      <w:r w:rsidR="001C7809" w:rsidRPr="007D06A1">
        <w:rPr>
          <w:rFonts w:ascii="Simplified Arabic" w:hAnsi="Simplified Arabic" w:cs="Simplified Arabic"/>
          <w:sz w:val="28"/>
          <w:szCs w:val="28"/>
        </w:rPr>
        <w:t xml:space="preserve"> </w:t>
      </w:r>
      <w:r w:rsidR="001C7809" w:rsidRPr="007D06A1">
        <w:rPr>
          <w:rFonts w:ascii="Simplified Arabic" w:hAnsi="Simplified Arabic" w:cs="Simplified Arabic"/>
          <w:sz w:val="28"/>
          <w:szCs w:val="28"/>
          <w:rtl/>
        </w:rPr>
        <w:t>حمل</w:t>
      </w:r>
      <w:r w:rsidR="001C7809" w:rsidRPr="007D06A1">
        <w:rPr>
          <w:rFonts w:ascii="Simplified Arabic" w:hAnsi="Simplified Arabic" w:cs="Simplified Arabic"/>
          <w:sz w:val="28"/>
          <w:szCs w:val="28"/>
        </w:rPr>
        <w:t xml:space="preserve"> </w:t>
      </w:r>
      <w:r w:rsidR="001C7809" w:rsidRPr="007D06A1">
        <w:rPr>
          <w:rFonts w:ascii="Simplified Arabic" w:hAnsi="Simplified Arabic" w:cs="Simplified Arabic"/>
          <w:sz w:val="28"/>
          <w:szCs w:val="28"/>
          <w:rtl/>
        </w:rPr>
        <w:t>همّ</w:t>
      </w:r>
      <w:r w:rsidR="001C7809" w:rsidRPr="007D06A1">
        <w:rPr>
          <w:rFonts w:ascii="Simplified Arabic" w:hAnsi="Simplified Arabic" w:cs="Simplified Arabic"/>
          <w:sz w:val="28"/>
          <w:szCs w:val="28"/>
        </w:rPr>
        <w:t xml:space="preserve"> </w:t>
      </w:r>
      <w:r w:rsidR="001C7809" w:rsidRPr="007D06A1">
        <w:rPr>
          <w:rFonts w:ascii="Simplified Arabic" w:hAnsi="Simplified Arabic" w:cs="Simplified Arabic"/>
          <w:sz w:val="28"/>
          <w:szCs w:val="28"/>
          <w:rtl/>
        </w:rPr>
        <w:t>العراق</w:t>
      </w:r>
      <w:r w:rsidR="001C7809" w:rsidRPr="007D06A1">
        <w:rPr>
          <w:rFonts w:ascii="Simplified Arabic" w:hAnsi="Simplified Arabic" w:cs="Simplified Arabic"/>
          <w:sz w:val="28"/>
          <w:szCs w:val="28"/>
        </w:rPr>
        <w:t xml:space="preserve"> </w:t>
      </w:r>
      <w:r w:rsidR="001C7809" w:rsidRPr="007D06A1">
        <w:rPr>
          <w:rFonts w:ascii="Simplified Arabic" w:hAnsi="Simplified Arabic" w:cs="Simplified Arabic"/>
          <w:sz w:val="28"/>
          <w:szCs w:val="28"/>
          <w:rtl/>
        </w:rPr>
        <w:t>كأنه</w:t>
      </w:r>
      <w:r w:rsidR="001C7809" w:rsidRPr="007D06A1">
        <w:rPr>
          <w:rFonts w:ascii="Simplified Arabic" w:hAnsi="Simplified Arabic" w:cs="Simplified Arabic"/>
          <w:sz w:val="28"/>
          <w:szCs w:val="28"/>
        </w:rPr>
        <w:t xml:space="preserve"> </w:t>
      </w:r>
      <w:r w:rsidR="001C7809" w:rsidRPr="007D06A1">
        <w:rPr>
          <w:rFonts w:ascii="Simplified Arabic" w:hAnsi="Simplified Arabic" w:cs="Simplified Arabic"/>
          <w:sz w:val="28"/>
          <w:szCs w:val="28"/>
          <w:rtl/>
        </w:rPr>
        <w:t>وطنه،</w:t>
      </w:r>
      <w:r w:rsidR="001C7809" w:rsidRPr="007D06A1">
        <w:rPr>
          <w:rFonts w:ascii="Simplified Arabic" w:hAnsi="Simplified Arabic" w:cs="Simplified Arabic"/>
          <w:sz w:val="28"/>
          <w:szCs w:val="28"/>
        </w:rPr>
        <w:t xml:space="preserve"> </w:t>
      </w:r>
      <w:r w:rsidR="001C7809" w:rsidRPr="007D06A1">
        <w:rPr>
          <w:rFonts w:ascii="Simplified Arabic" w:hAnsi="Simplified Arabic" w:cs="Simplified Arabic"/>
          <w:sz w:val="28"/>
          <w:szCs w:val="28"/>
          <w:rtl/>
        </w:rPr>
        <w:t>وخاض</w:t>
      </w:r>
      <w:r w:rsidR="001C7809" w:rsidRPr="007D06A1">
        <w:rPr>
          <w:rFonts w:ascii="Simplified Arabic" w:hAnsi="Simplified Arabic" w:cs="Simplified Arabic"/>
          <w:sz w:val="28"/>
          <w:szCs w:val="28"/>
        </w:rPr>
        <w:t xml:space="preserve"> </w:t>
      </w:r>
      <w:r w:rsidR="001C7809" w:rsidRPr="007D06A1">
        <w:rPr>
          <w:rFonts w:ascii="Simplified Arabic" w:hAnsi="Simplified Arabic" w:cs="Simplified Arabic"/>
          <w:sz w:val="28"/>
          <w:szCs w:val="28"/>
          <w:rtl/>
        </w:rPr>
        <w:t>معاركه</w:t>
      </w:r>
      <w:r w:rsidR="001C7809" w:rsidRPr="007D06A1">
        <w:rPr>
          <w:rFonts w:ascii="Simplified Arabic" w:hAnsi="Simplified Arabic" w:cs="Simplified Arabic"/>
          <w:sz w:val="28"/>
          <w:szCs w:val="28"/>
        </w:rPr>
        <w:t xml:space="preserve"> </w:t>
      </w:r>
      <w:r w:rsidR="001C7809" w:rsidRPr="007D06A1">
        <w:rPr>
          <w:rFonts w:ascii="Simplified Arabic" w:hAnsi="Simplified Arabic" w:cs="Simplified Arabic"/>
          <w:sz w:val="28"/>
          <w:szCs w:val="28"/>
          <w:rtl/>
        </w:rPr>
        <w:t>جنبًا</w:t>
      </w:r>
      <w:r w:rsidR="001C7809" w:rsidRPr="007D06A1">
        <w:rPr>
          <w:rFonts w:ascii="Simplified Arabic" w:hAnsi="Simplified Arabic" w:cs="Simplified Arabic"/>
          <w:sz w:val="28"/>
          <w:szCs w:val="28"/>
        </w:rPr>
        <w:t xml:space="preserve"> </w:t>
      </w:r>
      <w:r w:rsidR="001C7809" w:rsidRPr="007D06A1">
        <w:rPr>
          <w:rFonts w:ascii="Simplified Arabic" w:hAnsi="Simplified Arabic" w:cs="Simplified Arabic"/>
          <w:sz w:val="28"/>
          <w:szCs w:val="28"/>
          <w:rtl/>
        </w:rPr>
        <w:t>إلى</w:t>
      </w:r>
      <w:r w:rsidR="001C7809" w:rsidRPr="007D06A1">
        <w:rPr>
          <w:rFonts w:ascii="Simplified Arabic" w:hAnsi="Simplified Arabic" w:cs="Simplified Arabic"/>
          <w:sz w:val="28"/>
          <w:szCs w:val="28"/>
        </w:rPr>
        <w:t xml:space="preserve"> </w:t>
      </w:r>
      <w:r w:rsidR="001C7809" w:rsidRPr="007D06A1">
        <w:rPr>
          <w:rFonts w:ascii="Simplified Arabic" w:hAnsi="Simplified Arabic" w:cs="Simplified Arabic"/>
          <w:sz w:val="28"/>
          <w:szCs w:val="28"/>
          <w:rtl/>
        </w:rPr>
        <w:t>جنب</w:t>
      </w:r>
      <w:r w:rsidR="001C7809" w:rsidRPr="007D06A1">
        <w:rPr>
          <w:rFonts w:ascii="Simplified Arabic" w:hAnsi="Simplified Arabic" w:cs="Simplified Arabic"/>
          <w:sz w:val="28"/>
          <w:szCs w:val="28"/>
        </w:rPr>
        <w:t xml:space="preserve"> </w:t>
      </w:r>
      <w:r w:rsidR="001C7809" w:rsidRPr="007D06A1">
        <w:rPr>
          <w:rFonts w:ascii="Simplified Arabic" w:hAnsi="Simplified Arabic" w:cs="Simplified Arabic"/>
          <w:sz w:val="28"/>
          <w:szCs w:val="28"/>
          <w:rtl/>
        </w:rPr>
        <w:t>مع</w:t>
      </w:r>
      <w:r w:rsidR="001C7809" w:rsidRPr="007D06A1">
        <w:rPr>
          <w:rFonts w:ascii="Simplified Arabic" w:hAnsi="Simplified Arabic" w:cs="Simplified Arabic"/>
          <w:sz w:val="28"/>
          <w:szCs w:val="28"/>
        </w:rPr>
        <w:t xml:space="preserve"> </w:t>
      </w:r>
      <w:r w:rsidR="001C7809" w:rsidRPr="007D06A1">
        <w:rPr>
          <w:rFonts w:ascii="Simplified Arabic" w:hAnsi="Simplified Arabic" w:cs="Simplified Arabic"/>
          <w:sz w:val="28"/>
          <w:szCs w:val="28"/>
          <w:rtl/>
        </w:rPr>
        <w:t>أبناء</w:t>
      </w:r>
      <w:r w:rsidR="001C7809" w:rsidRPr="007D06A1">
        <w:rPr>
          <w:rFonts w:ascii="Simplified Arabic" w:hAnsi="Simplified Arabic" w:cs="Simplified Arabic"/>
          <w:sz w:val="28"/>
          <w:szCs w:val="28"/>
        </w:rPr>
        <w:t xml:space="preserve"> </w:t>
      </w:r>
      <w:r w:rsidR="001C7809" w:rsidRPr="007D06A1">
        <w:rPr>
          <w:rFonts w:ascii="Simplified Arabic" w:hAnsi="Simplified Arabic" w:cs="Simplified Arabic"/>
          <w:sz w:val="28"/>
          <w:szCs w:val="28"/>
          <w:rtl/>
        </w:rPr>
        <w:t>الحشد،</w:t>
      </w:r>
      <w:r w:rsidR="001C7809" w:rsidRPr="007D06A1">
        <w:rPr>
          <w:rFonts w:ascii="Simplified Arabic" w:hAnsi="Simplified Arabic" w:cs="Simplified Arabic"/>
          <w:sz w:val="28"/>
          <w:szCs w:val="28"/>
        </w:rPr>
        <w:t xml:space="preserve"> </w:t>
      </w:r>
      <w:r w:rsidR="001C7809" w:rsidRPr="007D06A1">
        <w:rPr>
          <w:rFonts w:ascii="Simplified Arabic" w:hAnsi="Simplified Arabic" w:cs="Simplified Arabic"/>
          <w:sz w:val="28"/>
          <w:szCs w:val="28"/>
          <w:rtl/>
        </w:rPr>
        <w:t>ليكون</w:t>
      </w:r>
      <w:r w:rsidR="001C7809" w:rsidRPr="007D06A1">
        <w:rPr>
          <w:rFonts w:ascii="Simplified Arabic" w:hAnsi="Simplified Arabic" w:cs="Simplified Arabic"/>
          <w:sz w:val="28"/>
          <w:szCs w:val="28"/>
        </w:rPr>
        <w:t xml:space="preserve"> </w:t>
      </w:r>
      <w:r w:rsidR="001C7809" w:rsidRPr="007D06A1">
        <w:rPr>
          <w:rFonts w:ascii="Simplified Arabic" w:hAnsi="Simplified Arabic" w:cs="Simplified Arabic"/>
          <w:sz w:val="28"/>
          <w:szCs w:val="28"/>
          <w:rtl/>
        </w:rPr>
        <w:t>شهيد</w:t>
      </w:r>
      <w:r w:rsidR="001C7809" w:rsidRPr="007D06A1">
        <w:rPr>
          <w:rFonts w:ascii="Simplified Arabic" w:hAnsi="Simplified Arabic" w:cs="Simplified Arabic"/>
          <w:sz w:val="28"/>
          <w:szCs w:val="28"/>
        </w:rPr>
        <w:t xml:space="preserve"> </w:t>
      </w:r>
      <w:r w:rsidR="001C7809" w:rsidRPr="007D06A1">
        <w:rPr>
          <w:rFonts w:ascii="Simplified Arabic" w:hAnsi="Simplified Arabic" w:cs="Simplified Arabic"/>
          <w:sz w:val="28"/>
          <w:szCs w:val="28"/>
          <w:rtl/>
        </w:rPr>
        <w:t>القدس</w:t>
      </w:r>
      <w:r w:rsidR="001C7809" w:rsidRPr="007D06A1">
        <w:rPr>
          <w:rFonts w:ascii="Simplified Arabic" w:hAnsi="Simplified Arabic" w:cs="Simplified Arabic"/>
          <w:sz w:val="28"/>
          <w:szCs w:val="28"/>
        </w:rPr>
        <w:t xml:space="preserve"> </w:t>
      </w:r>
      <w:r w:rsidR="001C7809" w:rsidRPr="007D06A1">
        <w:rPr>
          <w:rFonts w:ascii="Simplified Arabic" w:hAnsi="Simplified Arabic" w:cs="Simplified Arabic"/>
          <w:sz w:val="28"/>
          <w:szCs w:val="28"/>
          <w:rtl/>
        </w:rPr>
        <w:t>والعراق</w:t>
      </w:r>
      <w:r w:rsidR="001C7809" w:rsidRPr="007D06A1">
        <w:rPr>
          <w:rFonts w:ascii="Simplified Arabic" w:hAnsi="Simplified Arabic" w:cs="Simplified Arabic"/>
          <w:sz w:val="28"/>
          <w:szCs w:val="28"/>
        </w:rPr>
        <w:t xml:space="preserve"> </w:t>
      </w:r>
      <w:r w:rsidR="001C7809" w:rsidRPr="007D06A1">
        <w:rPr>
          <w:rFonts w:ascii="Simplified Arabic" w:hAnsi="Simplified Arabic" w:cs="Simplified Arabic"/>
          <w:sz w:val="28"/>
          <w:szCs w:val="28"/>
          <w:rtl/>
        </w:rPr>
        <w:t>معًا</w:t>
      </w:r>
      <w:r w:rsidR="001C7809" w:rsidRPr="007D06A1">
        <w:rPr>
          <w:rFonts w:ascii="Simplified Arabic" w:hAnsi="Simplified Arabic" w:cs="Simplified Arabic"/>
          <w:sz w:val="28"/>
          <w:szCs w:val="28"/>
        </w:rPr>
        <w:t>.</w:t>
      </w:r>
    </w:p>
    <w:p w:rsidR="009C1B29" w:rsidRDefault="00844E95" w:rsidP="009C1B29">
      <w:pPr>
        <w:bidi/>
        <w:spacing w:after="0"/>
        <w:jc w:val="both"/>
        <w:rPr>
          <w:rFonts w:ascii="Simplified Arabic" w:hAnsi="Simplified Arabic" w:cs="Simplified Arabic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●</w:t>
      </w:r>
      <w:r w:rsidR="001C7809" w:rsidRPr="007D06A1">
        <w:rPr>
          <w:rFonts w:ascii="Simplified Arabic" w:hAnsi="Simplified Arabic" w:cs="Simplified Arabic"/>
          <w:sz w:val="28"/>
          <w:szCs w:val="28"/>
          <w:rtl/>
        </w:rPr>
        <w:t>حسن</w:t>
      </w:r>
      <w:r w:rsidR="001C7809" w:rsidRPr="007D06A1">
        <w:rPr>
          <w:rFonts w:ascii="Simplified Arabic" w:hAnsi="Simplified Arabic" w:cs="Simplified Arabic"/>
          <w:sz w:val="28"/>
          <w:szCs w:val="28"/>
        </w:rPr>
        <w:t xml:space="preserve"> </w:t>
      </w:r>
      <w:r w:rsidR="001C7809" w:rsidRPr="007D06A1">
        <w:rPr>
          <w:rFonts w:ascii="Simplified Arabic" w:hAnsi="Simplified Arabic" w:cs="Simplified Arabic"/>
          <w:sz w:val="28"/>
          <w:szCs w:val="28"/>
          <w:rtl/>
        </w:rPr>
        <w:t>نصر</w:t>
      </w:r>
      <w:r w:rsidR="001C7809" w:rsidRPr="007D06A1">
        <w:rPr>
          <w:rFonts w:ascii="Simplified Arabic" w:hAnsi="Simplified Arabic" w:cs="Simplified Arabic"/>
          <w:sz w:val="28"/>
          <w:szCs w:val="28"/>
        </w:rPr>
        <w:t xml:space="preserve"> </w:t>
      </w:r>
      <w:r w:rsidR="001C7809" w:rsidRPr="007D06A1">
        <w:rPr>
          <w:rFonts w:ascii="Simplified Arabic" w:hAnsi="Simplified Arabic" w:cs="Simplified Arabic"/>
          <w:sz w:val="28"/>
          <w:szCs w:val="28"/>
          <w:rtl/>
        </w:rPr>
        <w:t>الله</w:t>
      </w:r>
      <w:r w:rsidR="001C7809" w:rsidRPr="007D06A1">
        <w:rPr>
          <w:rFonts w:ascii="Simplified Arabic" w:hAnsi="Simplified Arabic" w:cs="Simplified Arabic"/>
          <w:sz w:val="28"/>
          <w:szCs w:val="28"/>
        </w:rPr>
        <w:t xml:space="preserve">: </w:t>
      </w:r>
      <w:r w:rsidR="001C7809" w:rsidRPr="007D06A1">
        <w:rPr>
          <w:rFonts w:ascii="Simplified Arabic" w:hAnsi="Simplified Arabic" w:cs="Simplified Arabic"/>
          <w:sz w:val="28"/>
          <w:szCs w:val="28"/>
          <w:rtl/>
        </w:rPr>
        <w:t>صوت</w:t>
      </w:r>
      <w:r w:rsidR="001C7809" w:rsidRPr="007D06A1">
        <w:rPr>
          <w:rFonts w:ascii="Simplified Arabic" w:hAnsi="Simplified Arabic" w:cs="Simplified Arabic"/>
          <w:sz w:val="28"/>
          <w:szCs w:val="28"/>
        </w:rPr>
        <w:t xml:space="preserve"> </w:t>
      </w:r>
      <w:r w:rsidR="001C7809" w:rsidRPr="007D06A1">
        <w:rPr>
          <w:rFonts w:ascii="Simplified Arabic" w:hAnsi="Simplified Arabic" w:cs="Simplified Arabic"/>
          <w:sz w:val="28"/>
          <w:szCs w:val="28"/>
          <w:rtl/>
        </w:rPr>
        <w:t>المقاومة،</w:t>
      </w:r>
      <w:r w:rsidR="001C7809" w:rsidRPr="007D06A1">
        <w:rPr>
          <w:rFonts w:ascii="Simplified Arabic" w:hAnsi="Simplified Arabic" w:cs="Simplified Arabic"/>
          <w:sz w:val="28"/>
          <w:szCs w:val="28"/>
        </w:rPr>
        <w:t xml:space="preserve"> </w:t>
      </w:r>
      <w:r w:rsidR="001C7809" w:rsidRPr="007D06A1">
        <w:rPr>
          <w:rFonts w:ascii="Simplified Arabic" w:hAnsi="Simplified Arabic" w:cs="Simplified Arabic"/>
          <w:sz w:val="28"/>
          <w:szCs w:val="28"/>
          <w:rtl/>
        </w:rPr>
        <w:t>وحليف</w:t>
      </w:r>
      <w:r w:rsidR="001C7809" w:rsidRPr="007D06A1">
        <w:rPr>
          <w:rFonts w:ascii="Simplified Arabic" w:hAnsi="Simplified Arabic" w:cs="Simplified Arabic"/>
          <w:sz w:val="28"/>
          <w:szCs w:val="28"/>
        </w:rPr>
        <w:t xml:space="preserve"> </w:t>
      </w:r>
      <w:r w:rsidR="001C7809" w:rsidRPr="007D06A1">
        <w:rPr>
          <w:rFonts w:ascii="Simplified Arabic" w:hAnsi="Simplified Arabic" w:cs="Simplified Arabic"/>
          <w:sz w:val="28"/>
          <w:szCs w:val="28"/>
          <w:rtl/>
        </w:rPr>
        <w:t>المظلومين،</w:t>
      </w:r>
      <w:r w:rsidR="001C7809" w:rsidRPr="007D06A1">
        <w:rPr>
          <w:rFonts w:ascii="Simplified Arabic" w:hAnsi="Simplified Arabic" w:cs="Simplified Arabic"/>
          <w:sz w:val="28"/>
          <w:szCs w:val="28"/>
        </w:rPr>
        <w:t xml:space="preserve"> </w:t>
      </w:r>
      <w:r w:rsidR="001C7809" w:rsidRPr="007D06A1">
        <w:rPr>
          <w:rFonts w:ascii="Simplified Arabic" w:hAnsi="Simplified Arabic" w:cs="Simplified Arabic"/>
          <w:sz w:val="28"/>
          <w:szCs w:val="28"/>
          <w:rtl/>
        </w:rPr>
        <w:t>لم</w:t>
      </w:r>
      <w:r w:rsidR="001C7809" w:rsidRPr="007D06A1">
        <w:rPr>
          <w:rFonts w:ascii="Simplified Arabic" w:hAnsi="Simplified Arabic" w:cs="Simplified Arabic"/>
          <w:sz w:val="28"/>
          <w:szCs w:val="28"/>
        </w:rPr>
        <w:t xml:space="preserve"> </w:t>
      </w:r>
      <w:r w:rsidR="001C7809" w:rsidRPr="007D06A1">
        <w:rPr>
          <w:rFonts w:ascii="Simplified Arabic" w:hAnsi="Simplified Arabic" w:cs="Simplified Arabic"/>
          <w:sz w:val="28"/>
          <w:szCs w:val="28"/>
          <w:rtl/>
        </w:rPr>
        <w:t>يحمل</w:t>
      </w:r>
      <w:r w:rsidR="001C7809" w:rsidRPr="007D06A1">
        <w:rPr>
          <w:rFonts w:ascii="Simplified Arabic" w:hAnsi="Simplified Arabic" w:cs="Simplified Arabic"/>
          <w:sz w:val="28"/>
          <w:szCs w:val="28"/>
        </w:rPr>
        <w:t xml:space="preserve"> </w:t>
      </w:r>
      <w:r w:rsidR="001C7809" w:rsidRPr="007D06A1">
        <w:rPr>
          <w:rFonts w:ascii="Simplified Arabic" w:hAnsi="Simplified Arabic" w:cs="Simplified Arabic"/>
          <w:sz w:val="28"/>
          <w:szCs w:val="28"/>
          <w:rtl/>
        </w:rPr>
        <w:t>السلاح</w:t>
      </w:r>
      <w:r w:rsidR="001C7809" w:rsidRPr="007D06A1">
        <w:rPr>
          <w:rFonts w:ascii="Simplified Arabic" w:hAnsi="Simplified Arabic" w:cs="Simplified Arabic"/>
          <w:sz w:val="28"/>
          <w:szCs w:val="28"/>
        </w:rPr>
        <w:t xml:space="preserve"> </w:t>
      </w:r>
      <w:r w:rsidR="001C7809" w:rsidRPr="007D06A1">
        <w:rPr>
          <w:rFonts w:ascii="Simplified Arabic" w:hAnsi="Simplified Arabic" w:cs="Simplified Arabic"/>
          <w:sz w:val="28"/>
          <w:szCs w:val="28"/>
          <w:rtl/>
        </w:rPr>
        <w:t>في</w:t>
      </w:r>
      <w:r w:rsidR="001C7809" w:rsidRPr="007D06A1">
        <w:rPr>
          <w:rFonts w:ascii="Simplified Arabic" w:hAnsi="Simplified Arabic" w:cs="Simplified Arabic"/>
          <w:sz w:val="28"/>
          <w:szCs w:val="28"/>
        </w:rPr>
        <w:t xml:space="preserve"> </w:t>
      </w:r>
      <w:r w:rsidR="001C7809" w:rsidRPr="007D06A1">
        <w:rPr>
          <w:rFonts w:ascii="Simplified Arabic" w:hAnsi="Simplified Arabic" w:cs="Simplified Arabic"/>
          <w:sz w:val="28"/>
          <w:szCs w:val="28"/>
          <w:rtl/>
        </w:rPr>
        <w:t>العراق،</w:t>
      </w:r>
      <w:r w:rsidR="001C7809" w:rsidRPr="007D06A1">
        <w:rPr>
          <w:rFonts w:ascii="Simplified Arabic" w:hAnsi="Simplified Arabic" w:cs="Simplified Arabic"/>
          <w:sz w:val="28"/>
          <w:szCs w:val="28"/>
        </w:rPr>
        <w:t xml:space="preserve"> </w:t>
      </w:r>
      <w:r w:rsidR="001C7809" w:rsidRPr="007D06A1">
        <w:rPr>
          <w:rFonts w:ascii="Simplified Arabic" w:hAnsi="Simplified Arabic" w:cs="Simplified Arabic"/>
          <w:sz w:val="28"/>
          <w:szCs w:val="28"/>
          <w:rtl/>
        </w:rPr>
        <w:t>لكنه</w:t>
      </w:r>
      <w:r w:rsidR="001C7809" w:rsidRPr="007D06A1">
        <w:rPr>
          <w:rFonts w:ascii="Simplified Arabic" w:hAnsi="Simplified Arabic" w:cs="Simplified Arabic"/>
          <w:sz w:val="28"/>
          <w:szCs w:val="28"/>
        </w:rPr>
        <w:t xml:space="preserve"> </w:t>
      </w:r>
      <w:r w:rsidR="001C7809" w:rsidRPr="007D06A1">
        <w:rPr>
          <w:rFonts w:ascii="Simplified Arabic" w:hAnsi="Simplified Arabic" w:cs="Simplified Arabic"/>
          <w:sz w:val="28"/>
          <w:szCs w:val="28"/>
          <w:rtl/>
        </w:rPr>
        <w:t>حمل</w:t>
      </w:r>
      <w:r w:rsidR="001C7809" w:rsidRPr="007D06A1">
        <w:rPr>
          <w:rFonts w:ascii="Simplified Arabic" w:hAnsi="Simplified Arabic" w:cs="Simplified Arabic"/>
          <w:sz w:val="28"/>
          <w:szCs w:val="28"/>
        </w:rPr>
        <w:t xml:space="preserve"> </w:t>
      </w:r>
      <w:r w:rsidR="001C7809" w:rsidRPr="007D06A1">
        <w:rPr>
          <w:rFonts w:ascii="Simplified Arabic" w:hAnsi="Simplified Arabic" w:cs="Simplified Arabic"/>
          <w:sz w:val="28"/>
          <w:szCs w:val="28"/>
          <w:rtl/>
        </w:rPr>
        <w:t>الكلمة</w:t>
      </w:r>
      <w:r w:rsidR="001C7809" w:rsidRPr="007D06A1">
        <w:rPr>
          <w:rFonts w:ascii="Simplified Arabic" w:hAnsi="Simplified Arabic" w:cs="Simplified Arabic"/>
          <w:sz w:val="28"/>
          <w:szCs w:val="28"/>
        </w:rPr>
        <w:t xml:space="preserve"> </w:t>
      </w:r>
      <w:r w:rsidR="001C7809" w:rsidRPr="007D06A1">
        <w:rPr>
          <w:rFonts w:ascii="Simplified Arabic" w:hAnsi="Simplified Arabic" w:cs="Simplified Arabic"/>
          <w:sz w:val="28"/>
          <w:szCs w:val="28"/>
          <w:rtl/>
        </w:rPr>
        <w:t>والموقف</w:t>
      </w:r>
      <w:r w:rsidR="001C7809" w:rsidRPr="007D06A1">
        <w:rPr>
          <w:rFonts w:ascii="Simplified Arabic" w:hAnsi="Simplified Arabic" w:cs="Simplified Arabic"/>
          <w:sz w:val="28"/>
          <w:szCs w:val="28"/>
        </w:rPr>
        <w:t xml:space="preserve"> </w:t>
      </w:r>
      <w:r w:rsidR="001C7809" w:rsidRPr="007D06A1">
        <w:rPr>
          <w:rFonts w:ascii="Simplified Arabic" w:hAnsi="Simplified Arabic" w:cs="Simplified Arabic"/>
          <w:sz w:val="28"/>
          <w:szCs w:val="28"/>
          <w:rtl/>
        </w:rPr>
        <w:t>والدعم،</w:t>
      </w:r>
      <w:r w:rsidR="001C7809" w:rsidRPr="007D06A1">
        <w:rPr>
          <w:rFonts w:ascii="Simplified Arabic" w:hAnsi="Simplified Arabic" w:cs="Simplified Arabic"/>
          <w:sz w:val="28"/>
          <w:szCs w:val="28"/>
        </w:rPr>
        <w:t xml:space="preserve"> </w:t>
      </w:r>
      <w:r w:rsidR="001C7809" w:rsidRPr="007D06A1">
        <w:rPr>
          <w:rFonts w:ascii="Simplified Arabic" w:hAnsi="Simplified Arabic" w:cs="Simplified Arabic"/>
          <w:sz w:val="28"/>
          <w:szCs w:val="28"/>
          <w:rtl/>
        </w:rPr>
        <w:t>فكان</w:t>
      </w:r>
      <w:r w:rsidR="001C7809" w:rsidRPr="007D06A1">
        <w:rPr>
          <w:rFonts w:ascii="Simplified Arabic" w:hAnsi="Simplified Arabic" w:cs="Simplified Arabic"/>
          <w:sz w:val="28"/>
          <w:szCs w:val="28"/>
        </w:rPr>
        <w:t xml:space="preserve"> </w:t>
      </w:r>
      <w:r w:rsidR="001C7809" w:rsidRPr="007D06A1">
        <w:rPr>
          <w:rFonts w:ascii="Simplified Arabic" w:hAnsi="Simplified Arabic" w:cs="Simplified Arabic"/>
          <w:sz w:val="28"/>
          <w:szCs w:val="28"/>
          <w:rtl/>
        </w:rPr>
        <w:t>حضورُه</w:t>
      </w:r>
      <w:r w:rsidR="001C7809" w:rsidRPr="007D06A1">
        <w:rPr>
          <w:rFonts w:ascii="Simplified Arabic" w:hAnsi="Simplified Arabic" w:cs="Simplified Arabic"/>
          <w:sz w:val="28"/>
          <w:szCs w:val="28"/>
        </w:rPr>
        <w:t xml:space="preserve"> </w:t>
      </w:r>
      <w:r w:rsidR="001C7809" w:rsidRPr="007D06A1">
        <w:rPr>
          <w:rFonts w:ascii="Simplified Arabic" w:hAnsi="Simplified Arabic" w:cs="Simplified Arabic"/>
          <w:sz w:val="28"/>
          <w:szCs w:val="28"/>
          <w:rtl/>
        </w:rPr>
        <w:t>المعنوي</w:t>
      </w:r>
      <w:r w:rsidR="001C7809" w:rsidRPr="007D06A1">
        <w:rPr>
          <w:rFonts w:ascii="Simplified Arabic" w:hAnsi="Simplified Arabic" w:cs="Simplified Arabic"/>
          <w:sz w:val="28"/>
          <w:szCs w:val="28"/>
        </w:rPr>
        <w:t xml:space="preserve"> </w:t>
      </w:r>
      <w:r w:rsidR="001C7809" w:rsidRPr="007D06A1">
        <w:rPr>
          <w:rFonts w:ascii="Simplified Arabic" w:hAnsi="Simplified Arabic" w:cs="Simplified Arabic"/>
          <w:sz w:val="28"/>
          <w:szCs w:val="28"/>
          <w:rtl/>
        </w:rPr>
        <w:t>سندًا</w:t>
      </w:r>
      <w:r w:rsidR="001C7809" w:rsidRPr="007D06A1">
        <w:rPr>
          <w:rFonts w:ascii="Simplified Arabic" w:hAnsi="Simplified Arabic" w:cs="Simplified Arabic"/>
          <w:sz w:val="28"/>
          <w:szCs w:val="28"/>
        </w:rPr>
        <w:t xml:space="preserve"> </w:t>
      </w:r>
      <w:r w:rsidR="001C7809" w:rsidRPr="007D06A1">
        <w:rPr>
          <w:rFonts w:ascii="Simplified Arabic" w:hAnsi="Simplified Arabic" w:cs="Simplified Arabic"/>
          <w:sz w:val="28"/>
          <w:szCs w:val="28"/>
          <w:rtl/>
        </w:rPr>
        <w:t>للشعب،</w:t>
      </w:r>
      <w:r w:rsidR="001C7809" w:rsidRPr="007D06A1">
        <w:rPr>
          <w:rFonts w:ascii="Simplified Arabic" w:hAnsi="Simplified Arabic" w:cs="Simplified Arabic"/>
          <w:sz w:val="28"/>
          <w:szCs w:val="28"/>
        </w:rPr>
        <w:t xml:space="preserve"> </w:t>
      </w:r>
      <w:r w:rsidR="001C7809" w:rsidRPr="007D06A1">
        <w:rPr>
          <w:rFonts w:ascii="Simplified Arabic" w:hAnsi="Simplified Arabic" w:cs="Simplified Arabic"/>
          <w:sz w:val="28"/>
          <w:szCs w:val="28"/>
          <w:rtl/>
        </w:rPr>
        <w:t>ورمزًا</w:t>
      </w:r>
      <w:r w:rsidR="001C7809" w:rsidRPr="007D06A1">
        <w:rPr>
          <w:rFonts w:ascii="Simplified Arabic" w:hAnsi="Simplified Arabic" w:cs="Simplified Arabic"/>
          <w:sz w:val="28"/>
          <w:szCs w:val="28"/>
        </w:rPr>
        <w:t xml:space="preserve"> </w:t>
      </w:r>
      <w:r w:rsidR="001C7809" w:rsidRPr="007D06A1">
        <w:rPr>
          <w:rFonts w:ascii="Simplified Arabic" w:hAnsi="Simplified Arabic" w:cs="Simplified Arabic"/>
          <w:sz w:val="28"/>
          <w:szCs w:val="28"/>
          <w:rtl/>
        </w:rPr>
        <w:t>للوحدة</w:t>
      </w:r>
      <w:r w:rsidR="001C7809" w:rsidRPr="007D06A1">
        <w:rPr>
          <w:rFonts w:ascii="Simplified Arabic" w:hAnsi="Simplified Arabic" w:cs="Simplified Arabic"/>
          <w:sz w:val="28"/>
          <w:szCs w:val="28"/>
        </w:rPr>
        <w:t xml:space="preserve"> </w:t>
      </w:r>
      <w:r w:rsidR="001C7809" w:rsidRPr="007D06A1">
        <w:rPr>
          <w:rFonts w:ascii="Simplified Arabic" w:hAnsi="Simplified Arabic" w:cs="Simplified Arabic"/>
          <w:sz w:val="28"/>
          <w:szCs w:val="28"/>
          <w:rtl/>
        </w:rPr>
        <w:t>ضد</w:t>
      </w:r>
      <w:r w:rsidR="001C7809" w:rsidRPr="007D06A1">
        <w:rPr>
          <w:rFonts w:ascii="Simplified Arabic" w:hAnsi="Simplified Arabic" w:cs="Simplified Arabic"/>
          <w:sz w:val="28"/>
          <w:szCs w:val="28"/>
        </w:rPr>
        <w:t xml:space="preserve"> </w:t>
      </w:r>
      <w:r w:rsidR="001C7809" w:rsidRPr="007D06A1">
        <w:rPr>
          <w:rFonts w:ascii="Simplified Arabic" w:hAnsi="Simplified Arabic" w:cs="Simplified Arabic"/>
          <w:sz w:val="28"/>
          <w:szCs w:val="28"/>
          <w:rtl/>
        </w:rPr>
        <w:t>الإرهاب</w:t>
      </w:r>
      <w:r w:rsidR="001C7809" w:rsidRPr="007D06A1">
        <w:rPr>
          <w:rFonts w:ascii="Simplified Arabic" w:hAnsi="Simplified Arabic" w:cs="Simplified Arabic"/>
          <w:sz w:val="28"/>
          <w:szCs w:val="28"/>
        </w:rPr>
        <w:t>.</w:t>
      </w:r>
    </w:p>
    <w:p w:rsidR="00F453C9" w:rsidRPr="009C1B29" w:rsidRDefault="001C7809" w:rsidP="009C1B29">
      <w:pPr>
        <w:bidi/>
        <w:spacing w:after="0"/>
        <w:jc w:val="both"/>
        <w:rPr>
          <w:rFonts w:ascii="Simplified Arabic" w:hAnsi="Simplified Arabic" w:cs="Simplified Arabic"/>
          <w:b/>
          <w:bCs/>
          <w:sz w:val="28"/>
          <w:szCs w:val="28"/>
        </w:rPr>
      </w:pPr>
      <w:r w:rsidRPr="009C1B29">
        <w:rPr>
          <w:rFonts w:ascii="Simplified Arabic" w:hAnsi="Simplified Arabic" w:cs="Simplified Arabic"/>
          <w:b/>
          <w:bCs/>
          <w:sz w:val="28"/>
          <w:szCs w:val="28"/>
          <w:rtl/>
        </w:rPr>
        <w:t>الحشد</w:t>
      </w:r>
      <w:r w:rsidRPr="009C1B29">
        <w:rPr>
          <w:rFonts w:ascii="Simplified Arabic" w:hAnsi="Simplified Arabic" w:cs="Simplified Arabic"/>
          <w:b/>
          <w:bCs/>
          <w:sz w:val="28"/>
          <w:szCs w:val="28"/>
        </w:rPr>
        <w:t xml:space="preserve"> </w:t>
      </w:r>
      <w:r w:rsidRPr="009C1B29">
        <w:rPr>
          <w:rFonts w:ascii="Simplified Arabic" w:hAnsi="Simplified Arabic" w:cs="Simplified Arabic"/>
          <w:b/>
          <w:bCs/>
          <w:sz w:val="28"/>
          <w:szCs w:val="28"/>
          <w:rtl/>
        </w:rPr>
        <w:t>والمقدسات</w:t>
      </w:r>
    </w:p>
    <w:p w:rsidR="009C1B29" w:rsidRDefault="001C7809" w:rsidP="009C1B29">
      <w:pPr>
        <w:bidi/>
        <w:spacing w:after="0"/>
        <w:jc w:val="both"/>
        <w:rPr>
          <w:rFonts w:ascii="Simplified Arabic" w:hAnsi="Simplified Arabic" w:cs="Simplified Arabic" w:hint="cs"/>
          <w:sz w:val="28"/>
          <w:szCs w:val="28"/>
          <w:rtl/>
        </w:rPr>
      </w:pPr>
      <w:r w:rsidRPr="007D06A1">
        <w:rPr>
          <w:rFonts w:ascii="Simplified Arabic" w:hAnsi="Simplified Arabic" w:cs="Simplified Arabic"/>
          <w:sz w:val="28"/>
          <w:szCs w:val="28"/>
          <w:rtl/>
        </w:rPr>
        <w:t>في</w:t>
      </w:r>
      <w:r w:rsidRPr="007D06A1">
        <w:rPr>
          <w:rFonts w:ascii="Simplified Arabic" w:hAnsi="Simplified Arabic" w:cs="Simplified Arabic"/>
          <w:sz w:val="28"/>
          <w:szCs w:val="28"/>
        </w:rPr>
        <w:t xml:space="preserve"> </w:t>
      </w:r>
      <w:r w:rsidRPr="007D06A1">
        <w:rPr>
          <w:rFonts w:ascii="Simplified Arabic" w:hAnsi="Simplified Arabic" w:cs="Simplified Arabic"/>
          <w:sz w:val="28"/>
          <w:szCs w:val="28"/>
          <w:rtl/>
        </w:rPr>
        <w:t>سامراء،</w:t>
      </w:r>
      <w:r w:rsidRPr="007D06A1">
        <w:rPr>
          <w:rFonts w:ascii="Simplified Arabic" w:hAnsi="Simplified Arabic" w:cs="Simplified Arabic"/>
          <w:sz w:val="28"/>
          <w:szCs w:val="28"/>
        </w:rPr>
        <w:t xml:space="preserve"> </w:t>
      </w:r>
      <w:r w:rsidRPr="007D06A1">
        <w:rPr>
          <w:rFonts w:ascii="Simplified Arabic" w:hAnsi="Simplified Arabic" w:cs="Simplified Arabic"/>
          <w:sz w:val="28"/>
          <w:szCs w:val="28"/>
          <w:rtl/>
        </w:rPr>
        <w:t>على</w:t>
      </w:r>
      <w:r w:rsidRPr="007D06A1">
        <w:rPr>
          <w:rFonts w:ascii="Simplified Arabic" w:hAnsi="Simplified Arabic" w:cs="Simplified Arabic"/>
          <w:sz w:val="28"/>
          <w:szCs w:val="28"/>
        </w:rPr>
        <w:t xml:space="preserve"> </w:t>
      </w:r>
      <w:r w:rsidRPr="007D06A1">
        <w:rPr>
          <w:rFonts w:ascii="Simplified Arabic" w:hAnsi="Simplified Arabic" w:cs="Simplified Arabic"/>
          <w:sz w:val="28"/>
          <w:szCs w:val="28"/>
          <w:rtl/>
        </w:rPr>
        <w:t>أعتاب</w:t>
      </w:r>
      <w:r w:rsidRPr="007D06A1">
        <w:rPr>
          <w:rFonts w:ascii="Simplified Arabic" w:hAnsi="Simplified Arabic" w:cs="Simplified Arabic"/>
          <w:sz w:val="28"/>
          <w:szCs w:val="28"/>
        </w:rPr>
        <w:t xml:space="preserve"> </w:t>
      </w:r>
      <w:r w:rsidRPr="007D06A1">
        <w:rPr>
          <w:rFonts w:ascii="Simplified Arabic" w:hAnsi="Simplified Arabic" w:cs="Simplified Arabic"/>
          <w:sz w:val="28"/>
          <w:szCs w:val="28"/>
          <w:rtl/>
        </w:rPr>
        <w:t>المرقدين</w:t>
      </w:r>
      <w:r w:rsidRPr="007D06A1">
        <w:rPr>
          <w:rFonts w:ascii="Simplified Arabic" w:hAnsi="Simplified Arabic" w:cs="Simplified Arabic"/>
          <w:sz w:val="28"/>
          <w:szCs w:val="28"/>
        </w:rPr>
        <w:t xml:space="preserve"> </w:t>
      </w:r>
      <w:r w:rsidRPr="007D06A1">
        <w:rPr>
          <w:rFonts w:ascii="Simplified Arabic" w:hAnsi="Simplified Arabic" w:cs="Simplified Arabic"/>
          <w:sz w:val="28"/>
          <w:szCs w:val="28"/>
          <w:rtl/>
        </w:rPr>
        <w:t>العسكريين،</w:t>
      </w:r>
      <w:r w:rsidRPr="007D06A1">
        <w:rPr>
          <w:rFonts w:ascii="Simplified Arabic" w:hAnsi="Simplified Arabic" w:cs="Simplified Arabic"/>
          <w:sz w:val="28"/>
          <w:szCs w:val="28"/>
        </w:rPr>
        <w:t xml:space="preserve"> </w:t>
      </w:r>
      <w:r w:rsidRPr="007D06A1">
        <w:rPr>
          <w:rFonts w:ascii="Simplified Arabic" w:hAnsi="Simplified Arabic" w:cs="Simplified Arabic"/>
          <w:sz w:val="28"/>
          <w:szCs w:val="28"/>
          <w:rtl/>
        </w:rPr>
        <w:t>ارتوت</w:t>
      </w:r>
      <w:r w:rsidRPr="007D06A1">
        <w:rPr>
          <w:rFonts w:ascii="Simplified Arabic" w:hAnsi="Simplified Arabic" w:cs="Simplified Arabic"/>
          <w:sz w:val="28"/>
          <w:szCs w:val="28"/>
        </w:rPr>
        <w:t xml:space="preserve"> </w:t>
      </w:r>
      <w:r w:rsidRPr="007D06A1">
        <w:rPr>
          <w:rFonts w:ascii="Simplified Arabic" w:hAnsi="Simplified Arabic" w:cs="Simplified Arabic"/>
          <w:sz w:val="28"/>
          <w:szCs w:val="28"/>
          <w:rtl/>
        </w:rPr>
        <w:t>الأرض</w:t>
      </w:r>
      <w:r w:rsidRPr="007D06A1">
        <w:rPr>
          <w:rFonts w:ascii="Simplified Arabic" w:hAnsi="Simplified Arabic" w:cs="Simplified Arabic"/>
          <w:sz w:val="28"/>
          <w:szCs w:val="28"/>
        </w:rPr>
        <w:t xml:space="preserve"> </w:t>
      </w:r>
      <w:r w:rsidRPr="007D06A1">
        <w:rPr>
          <w:rFonts w:ascii="Simplified Arabic" w:hAnsi="Simplified Arabic" w:cs="Simplified Arabic"/>
          <w:sz w:val="28"/>
          <w:szCs w:val="28"/>
          <w:rtl/>
        </w:rPr>
        <w:t>بدماء</w:t>
      </w:r>
      <w:r w:rsidRPr="007D06A1">
        <w:rPr>
          <w:rFonts w:ascii="Simplified Arabic" w:hAnsi="Simplified Arabic" w:cs="Simplified Arabic"/>
          <w:sz w:val="28"/>
          <w:szCs w:val="28"/>
        </w:rPr>
        <w:t xml:space="preserve"> </w:t>
      </w:r>
      <w:r w:rsidRPr="007D06A1">
        <w:rPr>
          <w:rFonts w:ascii="Simplified Arabic" w:hAnsi="Simplified Arabic" w:cs="Simplified Arabic"/>
          <w:sz w:val="28"/>
          <w:szCs w:val="28"/>
          <w:rtl/>
        </w:rPr>
        <w:t>المضحّين</w:t>
      </w:r>
      <w:r w:rsidRPr="007D06A1">
        <w:rPr>
          <w:rFonts w:ascii="Simplified Arabic" w:hAnsi="Simplified Arabic" w:cs="Simplified Arabic"/>
          <w:sz w:val="28"/>
          <w:szCs w:val="28"/>
        </w:rPr>
        <w:t>.</w:t>
      </w:r>
      <w:r w:rsidR="009C1B29">
        <w:rPr>
          <w:rFonts w:ascii="Simplified Arabic" w:hAnsi="Simplified Arabic" w:cs="Simplified Arabic" w:hint="cs"/>
          <w:sz w:val="28"/>
          <w:szCs w:val="28"/>
          <w:rtl/>
        </w:rPr>
        <w:t xml:space="preserve"> </w:t>
      </w:r>
      <w:r w:rsidRPr="007D06A1">
        <w:rPr>
          <w:rFonts w:ascii="Simplified Arabic" w:hAnsi="Simplified Arabic" w:cs="Simplified Arabic"/>
          <w:sz w:val="28"/>
          <w:szCs w:val="28"/>
          <w:rtl/>
        </w:rPr>
        <w:t>في</w:t>
      </w:r>
      <w:r w:rsidRPr="007D06A1">
        <w:rPr>
          <w:rFonts w:ascii="Simplified Arabic" w:hAnsi="Simplified Arabic" w:cs="Simplified Arabic"/>
          <w:sz w:val="28"/>
          <w:szCs w:val="28"/>
        </w:rPr>
        <w:t xml:space="preserve"> </w:t>
      </w:r>
      <w:r w:rsidRPr="007D06A1">
        <w:rPr>
          <w:rFonts w:ascii="Simplified Arabic" w:hAnsi="Simplified Arabic" w:cs="Simplified Arabic"/>
          <w:sz w:val="28"/>
          <w:szCs w:val="28"/>
          <w:rtl/>
        </w:rPr>
        <w:t>بغداد،</w:t>
      </w:r>
      <w:r w:rsidRPr="007D06A1">
        <w:rPr>
          <w:rFonts w:ascii="Simplified Arabic" w:hAnsi="Simplified Arabic" w:cs="Simplified Arabic"/>
          <w:sz w:val="28"/>
          <w:szCs w:val="28"/>
        </w:rPr>
        <w:t xml:space="preserve"> </w:t>
      </w:r>
      <w:r w:rsidRPr="007D06A1">
        <w:rPr>
          <w:rFonts w:ascii="Simplified Arabic" w:hAnsi="Simplified Arabic" w:cs="Simplified Arabic"/>
          <w:sz w:val="28"/>
          <w:szCs w:val="28"/>
          <w:rtl/>
        </w:rPr>
        <w:t>عند</w:t>
      </w:r>
      <w:r w:rsidRPr="007D06A1">
        <w:rPr>
          <w:rFonts w:ascii="Simplified Arabic" w:hAnsi="Simplified Arabic" w:cs="Simplified Arabic"/>
          <w:sz w:val="28"/>
          <w:szCs w:val="28"/>
        </w:rPr>
        <w:t xml:space="preserve"> </w:t>
      </w:r>
      <w:r w:rsidRPr="007D06A1">
        <w:rPr>
          <w:rFonts w:ascii="Simplified Arabic" w:hAnsi="Simplified Arabic" w:cs="Simplified Arabic"/>
          <w:sz w:val="28"/>
          <w:szCs w:val="28"/>
          <w:rtl/>
        </w:rPr>
        <w:t>أسوار</w:t>
      </w:r>
      <w:r w:rsidRPr="007D06A1">
        <w:rPr>
          <w:rFonts w:ascii="Simplified Arabic" w:hAnsi="Simplified Arabic" w:cs="Simplified Arabic"/>
          <w:sz w:val="28"/>
          <w:szCs w:val="28"/>
        </w:rPr>
        <w:t xml:space="preserve"> </w:t>
      </w:r>
      <w:r w:rsidRPr="007D06A1">
        <w:rPr>
          <w:rFonts w:ascii="Simplified Arabic" w:hAnsi="Simplified Arabic" w:cs="Simplified Arabic"/>
          <w:sz w:val="28"/>
          <w:szCs w:val="28"/>
          <w:rtl/>
        </w:rPr>
        <w:t>الكاظمية،</w:t>
      </w:r>
      <w:r w:rsidRPr="007D06A1">
        <w:rPr>
          <w:rFonts w:ascii="Simplified Arabic" w:hAnsi="Simplified Arabic" w:cs="Simplified Arabic"/>
          <w:sz w:val="28"/>
          <w:szCs w:val="28"/>
        </w:rPr>
        <w:t xml:space="preserve"> </w:t>
      </w:r>
      <w:r w:rsidRPr="007D06A1">
        <w:rPr>
          <w:rFonts w:ascii="Simplified Arabic" w:hAnsi="Simplified Arabic" w:cs="Simplified Arabic"/>
          <w:sz w:val="28"/>
          <w:szCs w:val="28"/>
          <w:rtl/>
        </w:rPr>
        <w:t>وقفوا</w:t>
      </w:r>
      <w:r w:rsidRPr="007D06A1">
        <w:rPr>
          <w:rFonts w:ascii="Simplified Arabic" w:hAnsi="Simplified Arabic" w:cs="Simplified Arabic"/>
          <w:sz w:val="28"/>
          <w:szCs w:val="28"/>
        </w:rPr>
        <w:t xml:space="preserve"> </w:t>
      </w:r>
      <w:r w:rsidRPr="007D06A1">
        <w:rPr>
          <w:rFonts w:ascii="Simplified Arabic" w:hAnsi="Simplified Arabic" w:cs="Simplified Arabic"/>
          <w:sz w:val="28"/>
          <w:szCs w:val="28"/>
          <w:rtl/>
        </w:rPr>
        <w:t>كالسدّ</w:t>
      </w:r>
      <w:r w:rsidRPr="007D06A1">
        <w:rPr>
          <w:rFonts w:ascii="Simplified Arabic" w:hAnsi="Simplified Arabic" w:cs="Simplified Arabic"/>
          <w:sz w:val="28"/>
          <w:szCs w:val="28"/>
        </w:rPr>
        <w:t xml:space="preserve"> </w:t>
      </w:r>
      <w:r w:rsidRPr="007D06A1">
        <w:rPr>
          <w:rFonts w:ascii="Simplified Arabic" w:hAnsi="Simplified Arabic" w:cs="Simplified Arabic"/>
          <w:sz w:val="28"/>
          <w:szCs w:val="28"/>
          <w:rtl/>
        </w:rPr>
        <w:t>المنيع</w:t>
      </w:r>
      <w:r w:rsidR="009C1B29">
        <w:rPr>
          <w:rFonts w:ascii="Simplified Arabic" w:hAnsi="Simplified Arabic" w:cs="Simplified Arabic"/>
          <w:sz w:val="28"/>
          <w:szCs w:val="28"/>
        </w:rPr>
        <w:t>.</w:t>
      </w:r>
      <w:r w:rsidRPr="007D06A1">
        <w:rPr>
          <w:rFonts w:ascii="Simplified Arabic" w:hAnsi="Simplified Arabic" w:cs="Simplified Arabic"/>
          <w:sz w:val="28"/>
          <w:szCs w:val="28"/>
          <w:rtl/>
        </w:rPr>
        <w:t>وفي</w:t>
      </w:r>
      <w:r w:rsidRPr="007D06A1">
        <w:rPr>
          <w:rFonts w:ascii="Simplified Arabic" w:hAnsi="Simplified Arabic" w:cs="Simplified Arabic"/>
          <w:sz w:val="28"/>
          <w:szCs w:val="28"/>
        </w:rPr>
        <w:t xml:space="preserve"> </w:t>
      </w:r>
      <w:r w:rsidRPr="007D06A1">
        <w:rPr>
          <w:rFonts w:ascii="Simplified Arabic" w:hAnsi="Simplified Arabic" w:cs="Simplified Arabic"/>
          <w:sz w:val="28"/>
          <w:szCs w:val="28"/>
          <w:rtl/>
        </w:rPr>
        <w:t>كربلاء</w:t>
      </w:r>
      <w:r w:rsidRPr="007D06A1">
        <w:rPr>
          <w:rFonts w:ascii="Simplified Arabic" w:hAnsi="Simplified Arabic" w:cs="Simplified Arabic"/>
          <w:sz w:val="28"/>
          <w:szCs w:val="28"/>
        </w:rPr>
        <w:t xml:space="preserve"> </w:t>
      </w:r>
      <w:r w:rsidRPr="007D06A1">
        <w:rPr>
          <w:rFonts w:ascii="Simplified Arabic" w:hAnsi="Simplified Arabic" w:cs="Simplified Arabic"/>
          <w:sz w:val="28"/>
          <w:szCs w:val="28"/>
          <w:rtl/>
        </w:rPr>
        <w:t>والنجف،</w:t>
      </w:r>
      <w:r w:rsidRPr="007D06A1">
        <w:rPr>
          <w:rFonts w:ascii="Simplified Arabic" w:hAnsi="Simplified Arabic" w:cs="Simplified Arabic"/>
          <w:sz w:val="28"/>
          <w:szCs w:val="28"/>
        </w:rPr>
        <w:t xml:space="preserve"> </w:t>
      </w:r>
      <w:r w:rsidRPr="007D06A1">
        <w:rPr>
          <w:rFonts w:ascii="Simplified Arabic" w:hAnsi="Simplified Arabic" w:cs="Simplified Arabic"/>
          <w:sz w:val="28"/>
          <w:szCs w:val="28"/>
          <w:rtl/>
        </w:rPr>
        <w:t>صاروا</w:t>
      </w:r>
      <w:r w:rsidRPr="007D06A1">
        <w:rPr>
          <w:rFonts w:ascii="Simplified Arabic" w:hAnsi="Simplified Arabic" w:cs="Simplified Arabic"/>
          <w:sz w:val="28"/>
          <w:szCs w:val="28"/>
        </w:rPr>
        <w:t xml:space="preserve"> </w:t>
      </w:r>
      <w:r w:rsidRPr="007D06A1">
        <w:rPr>
          <w:rFonts w:ascii="Simplified Arabic" w:hAnsi="Simplified Arabic" w:cs="Simplified Arabic"/>
          <w:sz w:val="28"/>
          <w:szCs w:val="28"/>
          <w:rtl/>
        </w:rPr>
        <w:t>السور</w:t>
      </w:r>
      <w:r w:rsidRPr="007D06A1">
        <w:rPr>
          <w:rFonts w:ascii="Simplified Arabic" w:hAnsi="Simplified Arabic" w:cs="Simplified Arabic"/>
          <w:sz w:val="28"/>
          <w:szCs w:val="28"/>
        </w:rPr>
        <w:t xml:space="preserve"> </w:t>
      </w:r>
      <w:r w:rsidRPr="007D06A1">
        <w:rPr>
          <w:rFonts w:ascii="Simplified Arabic" w:hAnsi="Simplified Arabic" w:cs="Simplified Arabic"/>
          <w:sz w:val="28"/>
          <w:szCs w:val="28"/>
          <w:rtl/>
        </w:rPr>
        <w:t>الذي</w:t>
      </w:r>
      <w:r w:rsidRPr="007D06A1">
        <w:rPr>
          <w:rFonts w:ascii="Simplified Arabic" w:hAnsi="Simplified Arabic" w:cs="Simplified Arabic"/>
          <w:sz w:val="28"/>
          <w:szCs w:val="28"/>
        </w:rPr>
        <w:t xml:space="preserve"> </w:t>
      </w:r>
      <w:r w:rsidRPr="007D06A1">
        <w:rPr>
          <w:rFonts w:ascii="Simplified Arabic" w:hAnsi="Simplified Arabic" w:cs="Simplified Arabic"/>
          <w:sz w:val="28"/>
          <w:szCs w:val="28"/>
          <w:rtl/>
        </w:rPr>
        <w:t>يحمي</w:t>
      </w:r>
      <w:r w:rsidRPr="007D06A1">
        <w:rPr>
          <w:rFonts w:ascii="Simplified Arabic" w:hAnsi="Simplified Arabic" w:cs="Simplified Arabic"/>
          <w:sz w:val="28"/>
          <w:szCs w:val="28"/>
        </w:rPr>
        <w:t xml:space="preserve"> </w:t>
      </w:r>
      <w:r w:rsidRPr="007D06A1">
        <w:rPr>
          <w:rFonts w:ascii="Simplified Arabic" w:hAnsi="Simplified Arabic" w:cs="Simplified Arabic"/>
          <w:sz w:val="28"/>
          <w:szCs w:val="28"/>
          <w:rtl/>
        </w:rPr>
        <w:t>القباب</w:t>
      </w:r>
      <w:r w:rsidRPr="007D06A1">
        <w:rPr>
          <w:rFonts w:ascii="Simplified Arabic" w:hAnsi="Simplified Arabic" w:cs="Simplified Arabic"/>
          <w:sz w:val="28"/>
          <w:szCs w:val="28"/>
        </w:rPr>
        <w:t xml:space="preserve"> </w:t>
      </w:r>
      <w:r w:rsidRPr="007D06A1">
        <w:rPr>
          <w:rFonts w:ascii="Simplified Arabic" w:hAnsi="Simplified Arabic" w:cs="Simplified Arabic"/>
          <w:sz w:val="28"/>
          <w:szCs w:val="28"/>
          <w:rtl/>
        </w:rPr>
        <w:t>الذهبية</w:t>
      </w:r>
      <w:r w:rsidRPr="007D06A1">
        <w:rPr>
          <w:rFonts w:ascii="Simplified Arabic" w:hAnsi="Simplified Arabic" w:cs="Simplified Arabic"/>
          <w:sz w:val="28"/>
          <w:szCs w:val="28"/>
        </w:rPr>
        <w:t>.</w:t>
      </w:r>
      <w:r w:rsidRPr="007D06A1">
        <w:rPr>
          <w:rFonts w:ascii="Simplified Arabic" w:hAnsi="Simplified Arabic" w:cs="Simplified Arabic"/>
          <w:sz w:val="28"/>
          <w:szCs w:val="28"/>
        </w:rPr>
        <w:br/>
      </w:r>
      <w:r w:rsidRPr="007D06A1">
        <w:rPr>
          <w:rFonts w:ascii="Simplified Arabic" w:hAnsi="Simplified Arabic" w:cs="Simplified Arabic"/>
          <w:sz w:val="28"/>
          <w:szCs w:val="28"/>
          <w:rtl/>
        </w:rPr>
        <w:t>لقد</w:t>
      </w:r>
      <w:r w:rsidRPr="007D06A1">
        <w:rPr>
          <w:rFonts w:ascii="Simplified Arabic" w:hAnsi="Simplified Arabic" w:cs="Simplified Arabic"/>
          <w:sz w:val="28"/>
          <w:szCs w:val="28"/>
        </w:rPr>
        <w:t xml:space="preserve"> </w:t>
      </w:r>
      <w:r w:rsidRPr="007D06A1">
        <w:rPr>
          <w:rFonts w:ascii="Simplified Arabic" w:hAnsi="Simplified Arabic" w:cs="Simplified Arabic"/>
          <w:sz w:val="28"/>
          <w:szCs w:val="28"/>
          <w:rtl/>
        </w:rPr>
        <w:t>فهم</w:t>
      </w:r>
      <w:r w:rsidRPr="007D06A1">
        <w:rPr>
          <w:rFonts w:ascii="Simplified Arabic" w:hAnsi="Simplified Arabic" w:cs="Simplified Arabic"/>
          <w:sz w:val="28"/>
          <w:szCs w:val="28"/>
        </w:rPr>
        <w:t xml:space="preserve"> </w:t>
      </w:r>
      <w:r w:rsidRPr="007D06A1">
        <w:rPr>
          <w:rFonts w:ascii="Simplified Arabic" w:hAnsi="Simplified Arabic" w:cs="Simplified Arabic"/>
          <w:sz w:val="28"/>
          <w:szCs w:val="28"/>
          <w:rtl/>
        </w:rPr>
        <w:t>الحشد</w:t>
      </w:r>
      <w:r w:rsidRPr="007D06A1">
        <w:rPr>
          <w:rFonts w:ascii="Simplified Arabic" w:hAnsi="Simplified Arabic" w:cs="Simplified Arabic"/>
          <w:sz w:val="28"/>
          <w:szCs w:val="28"/>
        </w:rPr>
        <w:t xml:space="preserve"> </w:t>
      </w:r>
      <w:r w:rsidRPr="007D06A1">
        <w:rPr>
          <w:rFonts w:ascii="Simplified Arabic" w:hAnsi="Simplified Arabic" w:cs="Simplified Arabic"/>
          <w:sz w:val="28"/>
          <w:szCs w:val="28"/>
          <w:rtl/>
        </w:rPr>
        <w:t>أن</w:t>
      </w:r>
      <w:r w:rsidRPr="007D06A1">
        <w:rPr>
          <w:rFonts w:ascii="Simplified Arabic" w:hAnsi="Simplified Arabic" w:cs="Simplified Arabic"/>
          <w:sz w:val="28"/>
          <w:szCs w:val="28"/>
        </w:rPr>
        <w:t xml:space="preserve"> </w:t>
      </w:r>
      <w:r w:rsidRPr="007D06A1">
        <w:rPr>
          <w:rFonts w:ascii="Simplified Arabic" w:hAnsi="Simplified Arabic" w:cs="Simplified Arabic"/>
          <w:sz w:val="28"/>
          <w:szCs w:val="28"/>
          <w:rtl/>
        </w:rPr>
        <w:t>الدفاع</w:t>
      </w:r>
      <w:r w:rsidRPr="007D06A1">
        <w:rPr>
          <w:rFonts w:ascii="Simplified Arabic" w:hAnsi="Simplified Arabic" w:cs="Simplified Arabic"/>
          <w:sz w:val="28"/>
          <w:szCs w:val="28"/>
        </w:rPr>
        <w:t xml:space="preserve"> </w:t>
      </w:r>
      <w:r w:rsidRPr="007D06A1">
        <w:rPr>
          <w:rFonts w:ascii="Simplified Arabic" w:hAnsi="Simplified Arabic" w:cs="Simplified Arabic"/>
          <w:sz w:val="28"/>
          <w:szCs w:val="28"/>
          <w:rtl/>
        </w:rPr>
        <w:t>عن</w:t>
      </w:r>
      <w:r w:rsidRPr="007D06A1">
        <w:rPr>
          <w:rFonts w:ascii="Simplified Arabic" w:hAnsi="Simplified Arabic" w:cs="Simplified Arabic"/>
          <w:sz w:val="28"/>
          <w:szCs w:val="28"/>
        </w:rPr>
        <w:t xml:space="preserve"> </w:t>
      </w:r>
      <w:r w:rsidRPr="007D06A1">
        <w:rPr>
          <w:rFonts w:ascii="Simplified Arabic" w:hAnsi="Simplified Arabic" w:cs="Simplified Arabic"/>
          <w:sz w:val="28"/>
          <w:szCs w:val="28"/>
          <w:rtl/>
        </w:rPr>
        <w:t>المقدسات</w:t>
      </w:r>
      <w:r w:rsidRPr="007D06A1">
        <w:rPr>
          <w:rFonts w:ascii="Simplified Arabic" w:hAnsi="Simplified Arabic" w:cs="Simplified Arabic"/>
          <w:sz w:val="28"/>
          <w:szCs w:val="28"/>
        </w:rPr>
        <w:t xml:space="preserve"> </w:t>
      </w:r>
      <w:r w:rsidRPr="007D06A1">
        <w:rPr>
          <w:rFonts w:ascii="Simplified Arabic" w:hAnsi="Simplified Arabic" w:cs="Simplified Arabic"/>
          <w:sz w:val="28"/>
          <w:szCs w:val="28"/>
          <w:rtl/>
        </w:rPr>
        <w:t>يعني</w:t>
      </w:r>
      <w:r w:rsidRPr="007D06A1">
        <w:rPr>
          <w:rFonts w:ascii="Simplified Arabic" w:hAnsi="Simplified Arabic" w:cs="Simplified Arabic"/>
          <w:sz w:val="28"/>
          <w:szCs w:val="28"/>
        </w:rPr>
        <w:t xml:space="preserve"> </w:t>
      </w:r>
      <w:r w:rsidRPr="007D06A1">
        <w:rPr>
          <w:rFonts w:ascii="Simplified Arabic" w:hAnsi="Simplified Arabic" w:cs="Simplified Arabic"/>
          <w:sz w:val="28"/>
          <w:szCs w:val="28"/>
          <w:rtl/>
        </w:rPr>
        <w:t>الدفاع</w:t>
      </w:r>
      <w:r w:rsidRPr="007D06A1">
        <w:rPr>
          <w:rFonts w:ascii="Simplified Arabic" w:hAnsi="Simplified Arabic" w:cs="Simplified Arabic"/>
          <w:sz w:val="28"/>
          <w:szCs w:val="28"/>
        </w:rPr>
        <w:t xml:space="preserve"> </w:t>
      </w:r>
      <w:r w:rsidRPr="007D06A1">
        <w:rPr>
          <w:rFonts w:ascii="Simplified Arabic" w:hAnsi="Simplified Arabic" w:cs="Simplified Arabic"/>
          <w:sz w:val="28"/>
          <w:szCs w:val="28"/>
          <w:rtl/>
        </w:rPr>
        <w:t>عن</w:t>
      </w:r>
      <w:r w:rsidRPr="007D06A1">
        <w:rPr>
          <w:rFonts w:ascii="Simplified Arabic" w:hAnsi="Simplified Arabic" w:cs="Simplified Arabic"/>
          <w:sz w:val="28"/>
          <w:szCs w:val="28"/>
        </w:rPr>
        <w:t xml:space="preserve"> </w:t>
      </w:r>
      <w:r w:rsidRPr="007D06A1">
        <w:rPr>
          <w:rFonts w:ascii="Simplified Arabic" w:hAnsi="Simplified Arabic" w:cs="Simplified Arabic"/>
          <w:sz w:val="28"/>
          <w:szCs w:val="28"/>
          <w:rtl/>
        </w:rPr>
        <w:t>هوية</w:t>
      </w:r>
      <w:r w:rsidRPr="007D06A1">
        <w:rPr>
          <w:rFonts w:ascii="Simplified Arabic" w:hAnsi="Simplified Arabic" w:cs="Simplified Arabic"/>
          <w:sz w:val="28"/>
          <w:szCs w:val="28"/>
        </w:rPr>
        <w:t xml:space="preserve"> </w:t>
      </w:r>
      <w:r w:rsidRPr="007D06A1">
        <w:rPr>
          <w:rFonts w:ascii="Simplified Arabic" w:hAnsi="Simplified Arabic" w:cs="Simplified Arabic"/>
          <w:sz w:val="28"/>
          <w:szCs w:val="28"/>
          <w:rtl/>
        </w:rPr>
        <w:t>العراق،</w:t>
      </w:r>
      <w:r w:rsidRPr="007D06A1">
        <w:rPr>
          <w:rFonts w:ascii="Simplified Arabic" w:hAnsi="Simplified Arabic" w:cs="Simplified Arabic"/>
          <w:sz w:val="28"/>
          <w:szCs w:val="28"/>
        </w:rPr>
        <w:t xml:space="preserve"> </w:t>
      </w:r>
      <w:r w:rsidRPr="007D06A1">
        <w:rPr>
          <w:rFonts w:ascii="Simplified Arabic" w:hAnsi="Simplified Arabic" w:cs="Simplified Arabic"/>
          <w:sz w:val="28"/>
          <w:szCs w:val="28"/>
          <w:rtl/>
        </w:rPr>
        <w:t>وعقيدته،</w:t>
      </w:r>
      <w:r w:rsidRPr="007D06A1">
        <w:rPr>
          <w:rFonts w:ascii="Simplified Arabic" w:hAnsi="Simplified Arabic" w:cs="Simplified Arabic"/>
          <w:sz w:val="28"/>
          <w:szCs w:val="28"/>
        </w:rPr>
        <w:t xml:space="preserve"> </w:t>
      </w:r>
      <w:r w:rsidRPr="007D06A1">
        <w:rPr>
          <w:rFonts w:ascii="Simplified Arabic" w:hAnsi="Simplified Arabic" w:cs="Simplified Arabic"/>
          <w:sz w:val="28"/>
          <w:szCs w:val="28"/>
          <w:rtl/>
        </w:rPr>
        <w:t>وكرامته</w:t>
      </w:r>
      <w:r w:rsidRPr="007D06A1">
        <w:rPr>
          <w:rFonts w:ascii="Simplified Arabic" w:hAnsi="Simplified Arabic" w:cs="Simplified Arabic"/>
          <w:sz w:val="28"/>
          <w:szCs w:val="28"/>
        </w:rPr>
        <w:t>.</w:t>
      </w:r>
    </w:p>
    <w:p w:rsidR="001C7809" w:rsidRDefault="001C7809" w:rsidP="001C7809">
      <w:pPr>
        <w:bidi/>
        <w:spacing w:after="0"/>
        <w:jc w:val="both"/>
        <w:rPr>
          <w:rFonts w:ascii="Simplified Arabic" w:hAnsi="Simplified Arabic" w:cs="Simplified Arabic" w:hint="cs"/>
          <w:sz w:val="28"/>
          <w:szCs w:val="28"/>
          <w:rtl/>
        </w:rPr>
      </w:pPr>
      <w:bookmarkStart w:id="0" w:name="_GoBack"/>
      <w:bookmarkEnd w:id="0"/>
    </w:p>
    <w:p w:rsidR="00F453C9" w:rsidRPr="007D06A1" w:rsidRDefault="001C7809" w:rsidP="009C1B29">
      <w:pPr>
        <w:bidi/>
        <w:spacing w:after="0"/>
        <w:jc w:val="both"/>
        <w:rPr>
          <w:rFonts w:ascii="Simplified Arabic" w:hAnsi="Simplified Arabic" w:cs="Simplified Arabic"/>
          <w:sz w:val="28"/>
          <w:szCs w:val="28"/>
        </w:rPr>
      </w:pPr>
      <w:r w:rsidRPr="009C1B29">
        <w:rPr>
          <w:rFonts w:ascii="Simplified Arabic" w:hAnsi="Simplified Arabic" w:cs="Simplified Arabic"/>
          <w:b/>
          <w:bCs/>
          <w:sz w:val="28"/>
          <w:szCs w:val="28"/>
          <w:rtl/>
        </w:rPr>
        <w:lastRenderedPageBreak/>
        <w:t>بطولات</w:t>
      </w:r>
      <w:r w:rsidRPr="009C1B29">
        <w:rPr>
          <w:rFonts w:ascii="Simplified Arabic" w:hAnsi="Simplified Arabic" w:cs="Simplified Arabic"/>
          <w:b/>
          <w:bCs/>
          <w:sz w:val="28"/>
          <w:szCs w:val="28"/>
        </w:rPr>
        <w:t xml:space="preserve"> </w:t>
      </w:r>
      <w:r w:rsidRPr="009C1B29">
        <w:rPr>
          <w:rFonts w:ascii="Simplified Arabic" w:hAnsi="Simplified Arabic" w:cs="Simplified Arabic"/>
          <w:b/>
          <w:bCs/>
          <w:sz w:val="28"/>
          <w:szCs w:val="28"/>
          <w:rtl/>
        </w:rPr>
        <w:t>بدماء</w:t>
      </w:r>
      <w:r w:rsidRPr="009C1B29">
        <w:rPr>
          <w:rFonts w:ascii="Simplified Arabic" w:hAnsi="Simplified Arabic" w:cs="Simplified Arabic"/>
          <w:b/>
          <w:bCs/>
          <w:sz w:val="28"/>
          <w:szCs w:val="28"/>
        </w:rPr>
        <w:t xml:space="preserve"> </w:t>
      </w:r>
      <w:r w:rsidRPr="009C1B29">
        <w:rPr>
          <w:rFonts w:ascii="Simplified Arabic" w:hAnsi="Simplified Arabic" w:cs="Simplified Arabic"/>
          <w:b/>
          <w:bCs/>
          <w:sz w:val="28"/>
          <w:szCs w:val="28"/>
          <w:rtl/>
        </w:rPr>
        <w:t>القادة</w:t>
      </w:r>
    </w:p>
    <w:p w:rsidR="00D0367F" w:rsidRDefault="001C7809" w:rsidP="00D0367F">
      <w:pPr>
        <w:bidi/>
        <w:spacing w:after="0"/>
        <w:jc w:val="both"/>
        <w:rPr>
          <w:rFonts w:ascii="Simplified Arabic" w:hAnsi="Simplified Arabic" w:cs="Simplified Arabic" w:hint="cs"/>
          <w:sz w:val="28"/>
          <w:szCs w:val="28"/>
          <w:rtl/>
        </w:rPr>
      </w:pPr>
      <w:r w:rsidRPr="007D06A1">
        <w:rPr>
          <w:rFonts w:ascii="Simplified Arabic" w:hAnsi="Simplified Arabic" w:cs="Simplified Arabic"/>
          <w:sz w:val="28"/>
          <w:szCs w:val="28"/>
          <w:rtl/>
        </w:rPr>
        <w:t>حين</w:t>
      </w:r>
      <w:r w:rsidRPr="007D06A1">
        <w:rPr>
          <w:rFonts w:ascii="Simplified Arabic" w:hAnsi="Simplified Arabic" w:cs="Simplified Arabic"/>
          <w:sz w:val="28"/>
          <w:szCs w:val="28"/>
        </w:rPr>
        <w:t xml:space="preserve"> </w:t>
      </w:r>
      <w:r w:rsidRPr="007D06A1">
        <w:rPr>
          <w:rFonts w:ascii="Simplified Arabic" w:hAnsi="Simplified Arabic" w:cs="Simplified Arabic"/>
          <w:sz w:val="28"/>
          <w:szCs w:val="28"/>
          <w:rtl/>
        </w:rPr>
        <w:t>كان</w:t>
      </w:r>
      <w:r w:rsidRPr="007D06A1">
        <w:rPr>
          <w:rFonts w:ascii="Simplified Arabic" w:hAnsi="Simplified Arabic" w:cs="Simplified Arabic"/>
          <w:sz w:val="28"/>
          <w:szCs w:val="28"/>
        </w:rPr>
        <w:t xml:space="preserve"> </w:t>
      </w:r>
      <w:r w:rsidRPr="007D06A1">
        <w:rPr>
          <w:rFonts w:ascii="Simplified Arabic" w:hAnsi="Simplified Arabic" w:cs="Simplified Arabic"/>
          <w:sz w:val="28"/>
          <w:szCs w:val="28"/>
          <w:rtl/>
        </w:rPr>
        <w:t>أبو</w:t>
      </w:r>
      <w:r w:rsidRPr="007D06A1">
        <w:rPr>
          <w:rFonts w:ascii="Simplified Arabic" w:hAnsi="Simplified Arabic" w:cs="Simplified Arabic"/>
          <w:sz w:val="28"/>
          <w:szCs w:val="28"/>
        </w:rPr>
        <w:t xml:space="preserve"> </w:t>
      </w:r>
      <w:r w:rsidRPr="007D06A1">
        <w:rPr>
          <w:rFonts w:ascii="Simplified Arabic" w:hAnsi="Simplified Arabic" w:cs="Simplified Arabic"/>
          <w:sz w:val="28"/>
          <w:szCs w:val="28"/>
          <w:rtl/>
        </w:rPr>
        <w:t>مهدي</w:t>
      </w:r>
      <w:r w:rsidRPr="007D06A1">
        <w:rPr>
          <w:rFonts w:ascii="Simplified Arabic" w:hAnsi="Simplified Arabic" w:cs="Simplified Arabic"/>
          <w:sz w:val="28"/>
          <w:szCs w:val="28"/>
        </w:rPr>
        <w:t xml:space="preserve"> </w:t>
      </w:r>
      <w:r w:rsidRPr="007D06A1">
        <w:rPr>
          <w:rFonts w:ascii="Simplified Arabic" w:hAnsi="Simplified Arabic" w:cs="Simplified Arabic"/>
          <w:sz w:val="28"/>
          <w:szCs w:val="28"/>
          <w:rtl/>
        </w:rPr>
        <w:t>المهندس</w:t>
      </w:r>
      <w:r w:rsidRPr="007D06A1">
        <w:rPr>
          <w:rFonts w:ascii="Simplified Arabic" w:hAnsi="Simplified Arabic" w:cs="Simplified Arabic"/>
          <w:sz w:val="28"/>
          <w:szCs w:val="28"/>
        </w:rPr>
        <w:t xml:space="preserve"> </w:t>
      </w:r>
      <w:r w:rsidRPr="007D06A1">
        <w:rPr>
          <w:rFonts w:ascii="Simplified Arabic" w:hAnsi="Simplified Arabic" w:cs="Simplified Arabic"/>
          <w:sz w:val="28"/>
          <w:szCs w:val="28"/>
          <w:rtl/>
        </w:rPr>
        <w:t>يقف</w:t>
      </w:r>
      <w:r w:rsidRPr="007D06A1">
        <w:rPr>
          <w:rFonts w:ascii="Simplified Arabic" w:hAnsi="Simplified Arabic" w:cs="Simplified Arabic"/>
          <w:sz w:val="28"/>
          <w:szCs w:val="28"/>
        </w:rPr>
        <w:t xml:space="preserve"> </w:t>
      </w:r>
      <w:r w:rsidRPr="007D06A1">
        <w:rPr>
          <w:rFonts w:ascii="Simplified Arabic" w:hAnsi="Simplified Arabic" w:cs="Simplified Arabic"/>
          <w:sz w:val="28"/>
          <w:szCs w:val="28"/>
          <w:rtl/>
        </w:rPr>
        <w:t>في</w:t>
      </w:r>
      <w:r w:rsidRPr="007D06A1">
        <w:rPr>
          <w:rFonts w:ascii="Simplified Arabic" w:hAnsi="Simplified Arabic" w:cs="Simplified Arabic"/>
          <w:sz w:val="28"/>
          <w:szCs w:val="28"/>
        </w:rPr>
        <w:t xml:space="preserve"> </w:t>
      </w:r>
      <w:r w:rsidRPr="007D06A1">
        <w:rPr>
          <w:rFonts w:ascii="Simplified Arabic" w:hAnsi="Simplified Arabic" w:cs="Simplified Arabic"/>
          <w:sz w:val="28"/>
          <w:szCs w:val="28"/>
          <w:rtl/>
        </w:rPr>
        <w:t>الخطوط</w:t>
      </w:r>
      <w:r w:rsidRPr="007D06A1">
        <w:rPr>
          <w:rFonts w:ascii="Simplified Arabic" w:hAnsi="Simplified Arabic" w:cs="Simplified Arabic"/>
          <w:sz w:val="28"/>
          <w:szCs w:val="28"/>
        </w:rPr>
        <w:t xml:space="preserve"> </w:t>
      </w:r>
      <w:r w:rsidRPr="007D06A1">
        <w:rPr>
          <w:rFonts w:ascii="Simplified Arabic" w:hAnsi="Simplified Arabic" w:cs="Simplified Arabic"/>
          <w:sz w:val="28"/>
          <w:szCs w:val="28"/>
          <w:rtl/>
        </w:rPr>
        <w:t>الأمامية،</w:t>
      </w:r>
      <w:r w:rsidRPr="007D06A1">
        <w:rPr>
          <w:rFonts w:ascii="Simplified Arabic" w:hAnsi="Simplified Arabic" w:cs="Simplified Arabic"/>
          <w:sz w:val="28"/>
          <w:szCs w:val="28"/>
        </w:rPr>
        <w:t xml:space="preserve"> </w:t>
      </w:r>
      <w:r w:rsidRPr="007D06A1">
        <w:rPr>
          <w:rFonts w:ascii="Simplified Arabic" w:hAnsi="Simplified Arabic" w:cs="Simplified Arabic"/>
          <w:sz w:val="28"/>
          <w:szCs w:val="28"/>
          <w:rtl/>
        </w:rPr>
        <w:t>كان</w:t>
      </w:r>
      <w:r w:rsidRPr="007D06A1">
        <w:rPr>
          <w:rFonts w:ascii="Simplified Arabic" w:hAnsi="Simplified Arabic" w:cs="Simplified Arabic"/>
          <w:sz w:val="28"/>
          <w:szCs w:val="28"/>
        </w:rPr>
        <w:t xml:space="preserve"> </w:t>
      </w:r>
      <w:r w:rsidRPr="007D06A1">
        <w:rPr>
          <w:rFonts w:ascii="Simplified Arabic" w:hAnsi="Simplified Arabic" w:cs="Simplified Arabic"/>
          <w:sz w:val="28"/>
          <w:szCs w:val="28"/>
          <w:rtl/>
        </w:rPr>
        <w:t>يردّد</w:t>
      </w:r>
      <w:r w:rsidR="00D0367F">
        <w:rPr>
          <w:rFonts w:ascii="Simplified Arabic" w:hAnsi="Simplified Arabic" w:cs="Simplified Arabic" w:hint="cs"/>
          <w:sz w:val="28"/>
          <w:szCs w:val="28"/>
          <w:rtl/>
        </w:rPr>
        <w:t>: "</w:t>
      </w:r>
      <w:r w:rsidRPr="007D06A1">
        <w:rPr>
          <w:rFonts w:ascii="Simplified Arabic" w:hAnsi="Simplified Arabic" w:cs="Simplified Arabic"/>
          <w:sz w:val="28"/>
          <w:szCs w:val="28"/>
          <w:rtl/>
        </w:rPr>
        <w:t>دماؤنا</w:t>
      </w:r>
      <w:r w:rsidRPr="007D06A1">
        <w:rPr>
          <w:rFonts w:ascii="Simplified Arabic" w:hAnsi="Simplified Arabic" w:cs="Simplified Arabic"/>
          <w:sz w:val="28"/>
          <w:szCs w:val="28"/>
        </w:rPr>
        <w:t xml:space="preserve"> </w:t>
      </w:r>
      <w:r w:rsidRPr="007D06A1">
        <w:rPr>
          <w:rFonts w:ascii="Simplified Arabic" w:hAnsi="Simplified Arabic" w:cs="Simplified Arabic"/>
          <w:sz w:val="28"/>
          <w:szCs w:val="28"/>
          <w:rtl/>
        </w:rPr>
        <w:t>فداء</w:t>
      </w:r>
      <w:r w:rsidRPr="007D06A1">
        <w:rPr>
          <w:rFonts w:ascii="Simplified Arabic" w:hAnsi="Simplified Arabic" w:cs="Simplified Arabic"/>
          <w:sz w:val="28"/>
          <w:szCs w:val="28"/>
        </w:rPr>
        <w:t xml:space="preserve"> </w:t>
      </w:r>
      <w:r w:rsidRPr="007D06A1">
        <w:rPr>
          <w:rFonts w:ascii="Simplified Arabic" w:hAnsi="Simplified Arabic" w:cs="Simplified Arabic"/>
          <w:sz w:val="28"/>
          <w:szCs w:val="28"/>
          <w:rtl/>
        </w:rPr>
        <w:t>لعراق</w:t>
      </w:r>
      <w:r w:rsidRPr="007D06A1">
        <w:rPr>
          <w:rFonts w:ascii="Simplified Arabic" w:hAnsi="Simplified Arabic" w:cs="Simplified Arabic"/>
          <w:sz w:val="28"/>
          <w:szCs w:val="28"/>
        </w:rPr>
        <w:t xml:space="preserve"> </w:t>
      </w:r>
      <w:r w:rsidRPr="007D06A1">
        <w:rPr>
          <w:rFonts w:ascii="Simplified Arabic" w:hAnsi="Simplified Arabic" w:cs="Simplified Arabic"/>
          <w:sz w:val="28"/>
          <w:szCs w:val="28"/>
          <w:rtl/>
        </w:rPr>
        <w:t>علي</w:t>
      </w:r>
      <w:r w:rsidRPr="007D06A1">
        <w:rPr>
          <w:rFonts w:ascii="Simplified Arabic" w:hAnsi="Simplified Arabic" w:cs="Simplified Arabic"/>
          <w:sz w:val="28"/>
          <w:szCs w:val="28"/>
        </w:rPr>
        <w:t xml:space="preserve"> </w:t>
      </w:r>
      <w:r w:rsidRPr="007D06A1">
        <w:rPr>
          <w:rFonts w:ascii="Simplified Arabic" w:hAnsi="Simplified Arabic" w:cs="Simplified Arabic"/>
          <w:sz w:val="28"/>
          <w:szCs w:val="28"/>
          <w:rtl/>
        </w:rPr>
        <w:t>و</w:t>
      </w:r>
      <w:r w:rsidRPr="007D06A1">
        <w:rPr>
          <w:rFonts w:ascii="Simplified Arabic" w:hAnsi="Simplified Arabic" w:cs="Simplified Arabic"/>
          <w:sz w:val="28"/>
          <w:szCs w:val="28"/>
          <w:rtl/>
        </w:rPr>
        <w:t>الحسين</w:t>
      </w:r>
      <w:r w:rsidR="00D0367F">
        <w:rPr>
          <w:rFonts w:ascii="Simplified Arabic" w:hAnsi="Simplified Arabic" w:cs="Simplified Arabic" w:hint="cs"/>
          <w:sz w:val="28"/>
          <w:szCs w:val="28"/>
          <w:rtl/>
        </w:rPr>
        <w:t>".</w:t>
      </w:r>
      <w:r w:rsidRPr="007D06A1">
        <w:rPr>
          <w:rFonts w:ascii="Simplified Arabic" w:hAnsi="Simplified Arabic" w:cs="Simplified Arabic"/>
          <w:sz w:val="28"/>
          <w:szCs w:val="28"/>
        </w:rPr>
        <w:br/>
      </w:r>
      <w:r w:rsidRPr="007D06A1">
        <w:rPr>
          <w:rFonts w:ascii="Simplified Arabic" w:hAnsi="Simplified Arabic" w:cs="Simplified Arabic"/>
          <w:sz w:val="28"/>
          <w:szCs w:val="28"/>
          <w:rtl/>
        </w:rPr>
        <w:t>وحين</w:t>
      </w:r>
      <w:r w:rsidRPr="007D06A1">
        <w:rPr>
          <w:rFonts w:ascii="Simplified Arabic" w:hAnsi="Simplified Arabic" w:cs="Simplified Arabic"/>
          <w:sz w:val="28"/>
          <w:szCs w:val="28"/>
        </w:rPr>
        <w:t xml:space="preserve"> </w:t>
      </w:r>
      <w:r w:rsidRPr="007D06A1">
        <w:rPr>
          <w:rFonts w:ascii="Simplified Arabic" w:hAnsi="Simplified Arabic" w:cs="Simplified Arabic"/>
          <w:sz w:val="28"/>
          <w:szCs w:val="28"/>
          <w:rtl/>
        </w:rPr>
        <w:t>كان</w:t>
      </w:r>
      <w:r w:rsidRPr="007D06A1">
        <w:rPr>
          <w:rFonts w:ascii="Simplified Arabic" w:hAnsi="Simplified Arabic" w:cs="Simplified Arabic"/>
          <w:sz w:val="28"/>
          <w:szCs w:val="28"/>
        </w:rPr>
        <w:t xml:space="preserve"> </w:t>
      </w:r>
      <w:r w:rsidRPr="007D06A1">
        <w:rPr>
          <w:rFonts w:ascii="Simplified Arabic" w:hAnsi="Simplified Arabic" w:cs="Simplified Arabic"/>
          <w:sz w:val="28"/>
          <w:szCs w:val="28"/>
          <w:rtl/>
        </w:rPr>
        <w:t>قاسم</w:t>
      </w:r>
      <w:r w:rsidRPr="007D06A1">
        <w:rPr>
          <w:rFonts w:ascii="Simplified Arabic" w:hAnsi="Simplified Arabic" w:cs="Simplified Arabic"/>
          <w:sz w:val="28"/>
          <w:szCs w:val="28"/>
        </w:rPr>
        <w:t xml:space="preserve"> </w:t>
      </w:r>
      <w:r w:rsidRPr="007D06A1">
        <w:rPr>
          <w:rFonts w:ascii="Simplified Arabic" w:hAnsi="Simplified Arabic" w:cs="Simplified Arabic"/>
          <w:sz w:val="28"/>
          <w:szCs w:val="28"/>
          <w:rtl/>
        </w:rPr>
        <w:t>سليماني</w:t>
      </w:r>
      <w:r w:rsidRPr="007D06A1">
        <w:rPr>
          <w:rFonts w:ascii="Simplified Arabic" w:hAnsi="Simplified Arabic" w:cs="Simplified Arabic"/>
          <w:sz w:val="28"/>
          <w:szCs w:val="28"/>
        </w:rPr>
        <w:t xml:space="preserve"> </w:t>
      </w:r>
      <w:r w:rsidRPr="007D06A1">
        <w:rPr>
          <w:rFonts w:ascii="Simplified Arabic" w:hAnsi="Simplified Arabic" w:cs="Simplified Arabic"/>
          <w:sz w:val="28"/>
          <w:szCs w:val="28"/>
          <w:rtl/>
        </w:rPr>
        <w:t>يخطط</w:t>
      </w:r>
      <w:r w:rsidRPr="007D06A1">
        <w:rPr>
          <w:rFonts w:ascii="Simplified Arabic" w:hAnsi="Simplified Arabic" w:cs="Simplified Arabic"/>
          <w:sz w:val="28"/>
          <w:szCs w:val="28"/>
        </w:rPr>
        <w:t xml:space="preserve"> </w:t>
      </w:r>
      <w:r w:rsidRPr="007D06A1">
        <w:rPr>
          <w:rFonts w:ascii="Simplified Arabic" w:hAnsi="Simplified Arabic" w:cs="Simplified Arabic"/>
          <w:sz w:val="28"/>
          <w:szCs w:val="28"/>
          <w:rtl/>
        </w:rPr>
        <w:t>في</w:t>
      </w:r>
      <w:r w:rsidRPr="007D06A1">
        <w:rPr>
          <w:rFonts w:ascii="Simplified Arabic" w:hAnsi="Simplified Arabic" w:cs="Simplified Arabic"/>
          <w:sz w:val="28"/>
          <w:szCs w:val="28"/>
        </w:rPr>
        <w:t xml:space="preserve"> </w:t>
      </w:r>
      <w:r w:rsidRPr="007D06A1">
        <w:rPr>
          <w:rFonts w:ascii="Simplified Arabic" w:hAnsi="Simplified Arabic" w:cs="Simplified Arabic"/>
          <w:sz w:val="28"/>
          <w:szCs w:val="28"/>
          <w:rtl/>
        </w:rPr>
        <w:t>ظلال</w:t>
      </w:r>
      <w:r w:rsidRPr="007D06A1">
        <w:rPr>
          <w:rFonts w:ascii="Simplified Arabic" w:hAnsi="Simplified Arabic" w:cs="Simplified Arabic"/>
          <w:sz w:val="28"/>
          <w:szCs w:val="28"/>
        </w:rPr>
        <w:t xml:space="preserve"> </w:t>
      </w:r>
      <w:r w:rsidRPr="007D06A1">
        <w:rPr>
          <w:rFonts w:ascii="Simplified Arabic" w:hAnsi="Simplified Arabic" w:cs="Simplified Arabic"/>
          <w:sz w:val="28"/>
          <w:szCs w:val="28"/>
          <w:rtl/>
        </w:rPr>
        <w:t>الليل،</w:t>
      </w:r>
      <w:r w:rsidRPr="007D06A1">
        <w:rPr>
          <w:rFonts w:ascii="Simplified Arabic" w:hAnsi="Simplified Arabic" w:cs="Simplified Arabic"/>
          <w:sz w:val="28"/>
          <w:szCs w:val="28"/>
        </w:rPr>
        <w:t xml:space="preserve"> </w:t>
      </w:r>
      <w:r w:rsidRPr="007D06A1">
        <w:rPr>
          <w:rFonts w:ascii="Simplified Arabic" w:hAnsi="Simplified Arabic" w:cs="Simplified Arabic"/>
          <w:sz w:val="28"/>
          <w:szCs w:val="28"/>
          <w:rtl/>
        </w:rPr>
        <w:t>كان</w:t>
      </w:r>
      <w:r w:rsidRPr="007D06A1">
        <w:rPr>
          <w:rFonts w:ascii="Simplified Arabic" w:hAnsi="Simplified Arabic" w:cs="Simplified Arabic"/>
          <w:sz w:val="28"/>
          <w:szCs w:val="28"/>
        </w:rPr>
        <w:t xml:space="preserve"> </w:t>
      </w:r>
      <w:r w:rsidRPr="007D06A1">
        <w:rPr>
          <w:rFonts w:ascii="Simplified Arabic" w:hAnsi="Simplified Arabic" w:cs="Simplified Arabic"/>
          <w:sz w:val="28"/>
          <w:szCs w:val="28"/>
          <w:rtl/>
        </w:rPr>
        <w:t>يقول</w:t>
      </w:r>
      <w:r w:rsidR="00D0367F">
        <w:rPr>
          <w:rFonts w:ascii="Simplified Arabic" w:hAnsi="Simplified Arabic" w:cs="Simplified Arabic" w:hint="cs"/>
          <w:sz w:val="28"/>
          <w:szCs w:val="28"/>
          <w:rtl/>
          <w:lang w:bidi="ar-IQ"/>
        </w:rPr>
        <w:t>: "</w:t>
      </w:r>
      <w:r w:rsidRPr="007D06A1">
        <w:rPr>
          <w:rFonts w:ascii="Simplified Arabic" w:hAnsi="Simplified Arabic" w:cs="Simplified Arabic"/>
          <w:sz w:val="28"/>
          <w:szCs w:val="28"/>
          <w:rtl/>
        </w:rPr>
        <w:t>لن</w:t>
      </w:r>
      <w:r w:rsidRPr="007D06A1">
        <w:rPr>
          <w:rFonts w:ascii="Simplified Arabic" w:hAnsi="Simplified Arabic" w:cs="Simplified Arabic"/>
          <w:sz w:val="28"/>
          <w:szCs w:val="28"/>
        </w:rPr>
        <w:t xml:space="preserve"> </w:t>
      </w:r>
      <w:r w:rsidRPr="007D06A1">
        <w:rPr>
          <w:rFonts w:ascii="Simplified Arabic" w:hAnsi="Simplified Arabic" w:cs="Simplified Arabic"/>
          <w:sz w:val="28"/>
          <w:szCs w:val="28"/>
          <w:rtl/>
        </w:rPr>
        <w:t>نترك</w:t>
      </w:r>
      <w:r w:rsidRPr="007D06A1">
        <w:rPr>
          <w:rFonts w:ascii="Simplified Arabic" w:hAnsi="Simplified Arabic" w:cs="Simplified Arabic"/>
          <w:sz w:val="28"/>
          <w:szCs w:val="28"/>
        </w:rPr>
        <w:t xml:space="preserve"> </w:t>
      </w:r>
      <w:r w:rsidRPr="007D06A1">
        <w:rPr>
          <w:rFonts w:ascii="Simplified Arabic" w:hAnsi="Simplified Arabic" w:cs="Simplified Arabic"/>
          <w:sz w:val="28"/>
          <w:szCs w:val="28"/>
          <w:rtl/>
        </w:rPr>
        <w:t>العراق</w:t>
      </w:r>
      <w:r w:rsidRPr="007D06A1">
        <w:rPr>
          <w:rFonts w:ascii="Simplified Arabic" w:hAnsi="Simplified Arabic" w:cs="Simplified Arabic"/>
          <w:sz w:val="28"/>
          <w:szCs w:val="28"/>
        </w:rPr>
        <w:t xml:space="preserve"> </w:t>
      </w:r>
      <w:r w:rsidRPr="007D06A1">
        <w:rPr>
          <w:rFonts w:ascii="Simplified Arabic" w:hAnsi="Simplified Arabic" w:cs="Simplified Arabic"/>
          <w:sz w:val="28"/>
          <w:szCs w:val="28"/>
          <w:rtl/>
        </w:rPr>
        <w:t>وحيدًا،</w:t>
      </w:r>
      <w:r w:rsidRPr="007D06A1">
        <w:rPr>
          <w:rFonts w:ascii="Simplified Arabic" w:hAnsi="Simplified Arabic" w:cs="Simplified Arabic"/>
          <w:sz w:val="28"/>
          <w:szCs w:val="28"/>
        </w:rPr>
        <w:t xml:space="preserve"> </w:t>
      </w:r>
      <w:r w:rsidRPr="007D06A1">
        <w:rPr>
          <w:rFonts w:ascii="Simplified Arabic" w:hAnsi="Simplified Arabic" w:cs="Simplified Arabic"/>
          <w:sz w:val="28"/>
          <w:szCs w:val="28"/>
          <w:rtl/>
        </w:rPr>
        <w:t>لأن</w:t>
      </w:r>
      <w:r w:rsidRPr="007D06A1">
        <w:rPr>
          <w:rFonts w:ascii="Simplified Arabic" w:hAnsi="Simplified Arabic" w:cs="Simplified Arabic"/>
          <w:sz w:val="28"/>
          <w:szCs w:val="28"/>
        </w:rPr>
        <w:t xml:space="preserve"> </w:t>
      </w:r>
      <w:r w:rsidRPr="007D06A1">
        <w:rPr>
          <w:rFonts w:ascii="Simplified Arabic" w:hAnsi="Simplified Arabic" w:cs="Simplified Arabic"/>
          <w:sz w:val="28"/>
          <w:szCs w:val="28"/>
          <w:rtl/>
        </w:rPr>
        <w:t>معركته</w:t>
      </w:r>
      <w:r w:rsidRPr="007D06A1">
        <w:rPr>
          <w:rFonts w:ascii="Simplified Arabic" w:hAnsi="Simplified Arabic" w:cs="Simplified Arabic"/>
          <w:sz w:val="28"/>
          <w:szCs w:val="28"/>
        </w:rPr>
        <w:t xml:space="preserve"> </w:t>
      </w:r>
      <w:r w:rsidRPr="007D06A1">
        <w:rPr>
          <w:rFonts w:ascii="Simplified Arabic" w:hAnsi="Simplified Arabic" w:cs="Simplified Arabic"/>
          <w:sz w:val="28"/>
          <w:szCs w:val="28"/>
          <w:rtl/>
        </w:rPr>
        <w:t>معركتنا</w:t>
      </w:r>
      <w:r w:rsidRPr="007D06A1">
        <w:rPr>
          <w:rFonts w:ascii="Simplified Arabic" w:hAnsi="Simplified Arabic" w:cs="Simplified Arabic"/>
          <w:sz w:val="28"/>
          <w:szCs w:val="28"/>
        </w:rPr>
        <w:t xml:space="preserve"> </w:t>
      </w:r>
      <w:r w:rsidRPr="007D06A1">
        <w:rPr>
          <w:rFonts w:ascii="Simplified Arabic" w:hAnsi="Simplified Arabic" w:cs="Simplified Arabic"/>
          <w:sz w:val="28"/>
          <w:szCs w:val="28"/>
          <w:rtl/>
        </w:rPr>
        <w:t>جميعًا</w:t>
      </w:r>
      <w:r w:rsidR="00D0367F">
        <w:rPr>
          <w:rFonts w:ascii="Simplified Arabic" w:hAnsi="Simplified Arabic" w:cs="Simplified Arabic" w:hint="cs"/>
          <w:sz w:val="28"/>
          <w:szCs w:val="28"/>
          <w:rtl/>
        </w:rPr>
        <w:t>".</w:t>
      </w:r>
    </w:p>
    <w:p w:rsidR="00D0367F" w:rsidRDefault="001C7809" w:rsidP="00D0367F">
      <w:pPr>
        <w:bidi/>
        <w:spacing w:after="0"/>
        <w:jc w:val="both"/>
        <w:rPr>
          <w:rFonts w:ascii="Simplified Arabic" w:hAnsi="Simplified Arabic" w:cs="Simplified Arabic"/>
          <w:sz w:val="28"/>
          <w:szCs w:val="28"/>
        </w:rPr>
      </w:pPr>
      <w:r w:rsidRPr="007D06A1">
        <w:rPr>
          <w:rFonts w:ascii="Simplified Arabic" w:hAnsi="Simplified Arabic" w:cs="Simplified Arabic"/>
          <w:sz w:val="28"/>
          <w:szCs w:val="28"/>
          <w:rtl/>
        </w:rPr>
        <w:t>أما</w:t>
      </w:r>
      <w:r w:rsidRPr="007D06A1">
        <w:rPr>
          <w:rFonts w:ascii="Simplified Arabic" w:hAnsi="Simplified Arabic" w:cs="Simplified Arabic"/>
          <w:sz w:val="28"/>
          <w:szCs w:val="28"/>
        </w:rPr>
        <w:t xml:space="preserve"> </w:t>
      </w:r>
      <w:r w:rsidRPr="007D06A1">
        <w:rPr>
          <w:rFonts w:ascii="Simplified Arabic" w:hAnsi="Simplified Arabic" w:cs="Simplified Arabic"/>
          <w:sz w:val="28"/>
          <w:szCs w:val="28"/>
          <w:rtl/>
        </w:rPr>
        <w:t>السيد</w:t>
      </w:r>
      <w:r w:rsidRPr="007D06A1">
        <w:rPr>
          <w:rFonts w:ascii="Simplified Arabic" w:hAnsi="Simplified Arabic" w:cs="Simplified Arabic"/>
          <w:sz w:val="28"/>
          <w:szCs w:val="28"/>
        </w:rPr>
        <w:t xml:space="preserve"> </w:t>
      </w:r>
      <w:r w:rsidRPr="007D06A1">
        <w:rPr>
          <w:rFonts w:ascii="Simplified Arabic" w:hAnsi="Simplified Arabic" w:cs="Simplified Arabic"/>
          <w:sz w:val="28"/>
          <w:szCs w:val="28"/>
          <w:rtl/>
        </w:rPr>
        <w:t>حسن</w:t>
      </w:r>
      <w:r w:rsidRPr="007D06A1">
        <w:rPr>
          <w:rFonts w:ascii="Simplified Arabic" w:hAnsi="Simplified Arabic" w:cs="Simplified Arabic"/>
          <w:sz w:val="28"/>
          <w:szCs w:val="28"/>
        </w:rPr>
        <w:t xml:space="preserve"> </w:t>
      </w:r>
      <w:r w:rsidRPr="007D06A1">
        <w:rPr>
          <w:rFonts w:ascii="Simplified Arabic" w:hAnsi="Simplified Arabic" w:cs="Simplified Arabic"/>
          <w:sz w:val="28"/>
          <w:szCs w:val="28"/>
          <w:rtl/>
        </w:rPr>
        <w:t>نصر</w:t>
      </w:r>
      <w:r w:rsidRPr="007D06A1">
        <w:rPr>
          <w:rFonts w:ascii="Simplified Arabic" w:hAnsi="Simplified Arabic" w:cs="Simplified Arabic"/>
          <w:sz w:val="28"/>
          <w:szCs w:val="28"/>
        </w:rPr>
        <w:t xml:space="preserve"> </w:t>
      </w:r>
      <w:r w:rsidRPr="007D06A1">
        <w:rPr>
          <w:rFonts w:ascii="Simplified Arabic" w:hAnsi="Simplified Arabic" w:cs="Simplified Arabic"/>
          <w:sz w:val="28"/>
          <w:szCs w:val="28"/>
          <w:rtl/>
        </w:rPr>
        <w:t>الله</w:t>
      </w:r>
      <w:r w:rsidRPr="007D06A1">
        <w:rPr>
          <w:rFonts w:ascii="Simplified Arabic" w:hAnsi="Simplified Arabic" w:cs="Simplified Arabic"/>
          <w:sz w:val="28"/>
          <w:szCs w:val="28"/>
        </w:rPr>
        <w:t xml:space="preserve"> </w:t>
      </w:r>
      <w:r w:rsidRPr="007D06A1">
        <w:rPr>
          <w:rFonts w:ascii="Simplified Arabic" w:hAnsi="Simplified Arabic" w:cs="Simplified Arabic"/>
          <w:sz w:val="28"/>
          <w:szCs w:val="28"/>
          <w:rtl/>
        </w:rPr>
        <w:t>فكان</w:t>
      </w:r>
      <w:r w:rsidRPr="007D06A1">
        <w:rPr>
          <w:rFonts w:ascii="Simplified Arabic" w:hAnsi="Simplified Arabic" w:cs="Simplified Arabic"/>
          <w:sz w:val="28"/>
          <w:szCs w:val="28"/>
        </w:rPr>
        <w:t xml:space="preserve"> </w:t>
      </w:r>
      <w:r w:rsidRPr="007D06A1">
        <w:rPr>
          <w:rFonts w:ascii="Simplified Arabic" w:hAnsi="Simplified Arabic" w:cs="Simplified Arabic"/>
          <w:sz w:val="28"/>
          <w:szCs w:val="28"/>
          <w:rtl/>
        </w:rPr>
        <w:t>يصدح</w:t>
      </w:r>
      <w:r w:rsidRPr="007D06A1">
        <w:rPr>
          <w:rFonts w:ascii="Simplified Arabic" w:hAnsi="Simplified Arabic" w:cs="Simplified Arabic"/>
          <w:sz w:val="28"/>
          <w:szCs w:val="28"/>
        </w:rPr>
        <w:t xml:space="preserve"> </w:t>
      </w:r>
      <w:r w:rsidRPr="007D06A1">
        <w:rPr>
          <w:rFonts w:ascii="Simplified Arabic" w:hAnsi="Simplified Arabic" w:cs="Simplified Arabic"/>
          <w:sz w:val="28"/>
          <w:szCs w:val="28"/>
          <w:rtl/>
        </w:rPr>
        <w:t>من</w:t>
      </w:r>
      <w:r w:rsidRPr="007D06A1">
        <w:rPr>
          <w:rFonts w:ascii="Simplified Arabic" w:hAnsi="Simplified Arabic" w:cs="Simplified Arabic"/>
          <w:sz w:val="28"/>
          <w:szCs w:val="28"/>
        </w:rPr>
        <w:t xml:space="preserve"> </w:t>
      </w:r>
      <w:r w:rsidRPr="007D06A1">
        <w:rPr>
          <w:rFonts w:ascii="Simplified Arabic" w:hAnsi="Simplified Arabic" w:cs="Simplified Arabic"/>
          <w:sz w:val="28"/>
          <w:szCs w:val="28"/>
          <w:rtl/>
        </w:rPr>
        <w:t>بيروت</w:t>
      </w:r>
      <w:r w:rsidR="00D0367F">
        <w:rPr>
          <w:rFonts w:ascii="Simplified Arabic" w:hAnsi="Simplified Arabic" w:cs="Simplified Arabic" w:hint="cs"/>
          <w:sz w:val="28"/>
          <w:szCs w:val="28"/>
          <w:rtl/>
        </w:rPr>
        <w:t>: "</w:t>
      </w:r>
      <w:r w:rsidRPr="007D06A1">
        <w:rPr>
          <w:rFonts w:ascii="Simplified Arabic" w:hAnsi="Simplified Arabic" w:cs="Simplified Arabic"/>
          <w:sz w:val="28"/>
          <w:szCs w:val="28"/>
          <w:rtl/>
        </w:rPr>
        <w:t>دماء</w:t>
      </w:r>
      <w:r w:rsidRPr="007D06A1">
        <w:rPr>
          <w:rFonts w:ascii="Simplified Arabic" w:hAnsi="Simplified Arabic" w:cs="Simplified Arabic"/>
          <w:sz w:val="28"/>
          <w:szCs w:val="28"/>
        </w:rPr>
        <w:t xml:space="preserve"> </w:t>
      </w:r>
      <w:r w:rsidRPr="007D06A1">
        <w:rPr>
          <w:rFonts w:ascii="Simplified Arabic" w:hAnsi="Simplified Arabic" w:cs="Simplified Arabic"/>
          <w:sz w:val="28"/>
          <w:szCs w:val="28"/>
          <w:rtl/>
        </w:rPr>
        <w:t>شهداء</w:t>
      </w:r>
      <w:r w:rsidRPr="007D06A1">
        <w:rPr>
          <w:rFonts w:ascii="Simplified Arabic" w:hAnsi="Simplified Arabic" w:cs="Simplified Arabic"/>
          <w:sz w:val="28"/>
          <w:szCs w:val="28"/>
        </w:rPr>
        <w:t xml:space="preserve"> </w:t>
      </w:r>
      <w:r w:rsidRPr="007D06A1">
        <w:rPr>
          <w:rFonts w:ascii="Simplified Arabic" w:hAnsi="Simplified Arabic" w:cs="Simplified Arabic"/>
          <w:sz w:val="28"/>
          <w:szCs w:val="28"/>
          <w:rtl/>
        </w:rPr>
        <w:t>العراق</w:t>
      </w:r>
      <w:r w:rsidRPr="007D06A1">
        <w:rPr>
          <w:rFonts w:ascii="Simplified Arabic" w:hAnsi="Simplified Arabic" w:cs="Simplified Arabic"/>
          <w:sz w:val="28"/>
          <w:szCs w:val="28"/>
        </w:rPr>
        <w:t xml:space="preserve"> </w:t>
      </w:r>
      <w:r w:rsidRPr="007D06A1">
        <w:rPr>
          <w:rFonts w:ascii="Simplified Arabic" w:hAnsi="Simplified Arabic" w:cs="Simplified Arabic"/>
          <w:sz w:val="28"/>
          <w:szCs w:val="28"/>
          <w:rtl/>
        </w:rPr>
        <w:t>هي</w:t>
      </w:r>
      <w:r w:rsidRPr="007D06A1">
        <w:rPr>
          <w:rFonts w:ascii="Simplified Arabic" w:hAnsi="Simplified Arabic" w:cs="Simplified Arabic"/>
          <w:sz w:val="28"/>
          <w:szCs w:val="28"/>
        </w:rPr>
        <w:t xml:space="preserve"> </w:t>
      </w:r>
      <w:r w:rsidRPr="007D06A1">
        <w:rPr>
          <w:rFonts w:ascii="Simplified Arabic" w:hAnsi="Simplified Arabic" w:cs="Simplified Arabic"/>
          <w:sz w:val="28"/>
          <w:szCs w:val="28"/>
          <w:rtl/>
        </w:rPr>
        <w:t>دماءنا،</w:t>
      </w:r>
      <w:r w:rsidRPr="007D06A1">
        <w:rPr>
          <w:rFonts w:ascii="Simplified Arabic" w:hAnsi="Simplified Arabic" w:cs="Simplified Arabic"/>
          <w:sz w:val="28"/>
          <w:szCs w:val="28"/>
        </w:rPr>
        <w:t xml:space="preserve"> </w:t>
      </w:r>
      <w:r w:rsidRPr="007D06A1">
        <w:rPr>
          <w:rFonts w:ascii="Simplified Arabic" w:hAnsi="Simplified Arabic" w:cs="Simplified Arabic"/>
          <w:sz w:val="28"/>
          <w:szCs w:val="28"/>
          <w:rtl/>
        </w:rPr>
        <w:t>ونصر</w:t>
      </w:r>
      <w:r w:rsidRPr="007D06A1">
        <w:rPr>
          <w:rFonts w:ascii="Simplified Arabic" w:hAnsi="Simplified Arabic" w:cs="Simplified Arabic"/>
          <w:sz w:val="28"/>
          <w:szCs w:val="28"/>
        </w:rPr>
        <w:t xml:space="preserve"> </w:t>
      </w:r>
      <w:r w:rsidRPr="007D06A1">
        <w:rPr>
          <w:rFonts w:ascii="Simplified Arabic" w:hAnsi="Simplified Arabic" w:cs="Simplified Arabic"/>
          <w:sz w:val="28"/>
          <w:szCs w:val="28"/>
          <w:rtl/>
        </w:rPr>
        <w:t>العراق</w:t>
      </w:r>
      <w:r w:rsidRPr="007D06A1">
        <w:rPr>
          <w:rFonts w:ascii="Simplified Arabic" w:hAnsi="Simplified Arabic" w:cs="Simplified Arabic"/>
          <w:sz w:val="28"/>
          <w:szCs w:val="28"/>
        </w:rPr>
        <w:t xml:space="preserve"> </w:t>
      </w:r>
      <w:r w:rsidRPr="007D06A1">
        <w:rPr>
          <w:rFonts w:ascii="Simplified Arabic" w:hAnsi="Simplified Arabic" w:cs="Simplified Arabic"/>
          <w:sz w:val="28"/>
          <w:szCs w:val="28"/>
          <w:rtl/>
        </w:rPr>
        <w:t>نصر</w:t>
      </w:r>
      <w:r w:rsidRPr="007D06A1">
        <w:rPr>
          <w:rFonts w:ascii="Simplified Arabic" w:hAnsi="Simplified Arabic" w:cs="Simplified Arabic"/>
          <w:sz w:val="28"/>
          <w:szCs w:val="28"/>
        </w:rPr>
        <w:t xml:space="preserve"> </w:t>
      </w:r>
      <w:r w:rsidRPr="007D06A1">
        <w:rPr>
          <w:rFonts w:ascii="Simplified Arabic" w:hAnsi="Simplified Arabic" w:cs="Simplified Arabic"/>
          <w:sz w:val="28"/>
          <w:szCs w:val="28"/>
          <w:rtl/>
        </w:rPr>
        <w:t>للأمة</w:t>
      </w:r>
      <w:r w:rsidR="00D0367F">
        <w:rPr>
          <w:rFonts w:ascii="Simplified Arabic" w:hAnsi="Simplified Arabic" w:cs="Simplified Arabic" w:hint="cs"/>
          <w:sz w:val="28"/>
          <w:szCs w:val="28"/>
          <w:rtl/>
        </w:rPr>
        <w:t>".</w:t>
      </w:r>
    </w:p>
    <w:p w:rsidR="00F453C9" w:rsidRPr="007D06A1" w:rsidRDefault="001C7809" w:rsidP="00D0367F">
      <w:pPr>
        <w:bidi/>
        <w:spacing w:after="0"/>
        <w:jc w:val="both"/>
        <w:rPr>
          <w:rFonts w:ascii="Simplified Arabic" w:hAnsi="Simplified Arabic" w:cs="Simplified Arabic"/>
          <w:sz w:val="28"/>
          <w:szCs w:val="28"/>
        </w:rPr>
      </w:pPr>
      <w:r w:rsidRPr="007D06A1">
        <w:rPr>
          <w:rFonts w:ascii="Simplified Arabic" w:hAnsi="Simplified Arabic" w:cs="Simplified Arabic"/>
          <w:sz w:val="28"/>
          <w:szCs w:val="28"/>
          <w:rtl/>
        </w:rPr>
        <w:t>هكذا</w:t>
      </w:r>
      <w:r w:rsidRPr="007D06A1">
        <w:rPr>
          <w:rFonts w:ascii="Simplified Arabic" w:hAnsi="Simplified Arabic" w:cs="Simplified Arabic"/>
          <w:sz w:val="28"/>
          <w:szCs w:val="28"/>
        </w:rPr>
        <w:t xml:space="preserve"> </w:t>
      </w:r>
      <w:r w:rsidRPr="007D06A1">
        <w:rPr>
          <w:rFonts w:ascii="Simplified Arabic" w:hAnsi="Simplified Arabic" w:cs="Simplified Arabic"/>
          <w:sz w:val="28"/>
          <w:szCs w:val="28"/>
          <w:rtl/>
        </w:rPr>
        <w:t>تداخلت</w:t>
      </w:r>
      <w:r w:rsidRPr="007D06A1">
        <w:rPr>
          <w:rFonts w:ascii="Simplified Arabic" w:hAnsi="Simplified Arabic" w:cs="Simplified Arabic"/>
          <w:sz w:val="28"/>
          <w:szCs w:val="28"/>
        </w:rPr>
        <w:t xml:space="preserve"> </w:t>
      </w:r>
      <w:r w:rsidRPr="007D06A1">
        <w:rPr>
          <w:rFonts w:ascii="Simplified Arabic" w:hAnsi="Simplified Arabic" w:cs="Simplified Arabic"/>
          <w:sz w:val="28"/>
          <w:szCs w:val="28"/>
          <w:rtl/>
        </w:rPr>
        <w:t>الأصوات،</w:t>
      </w:r>
      <w:r w:rsidRPr="007D06A1">
        <w:rPr>
          <w:rFonts w:ascii="Simplified Arabic" w:hAnsi="Simplified Arabic" w:cs="Simplified Arabic"/>
          <w:sz w:val="28"/>
          <w:szCs w:val="28"/>
        </w:rPr>
        <w:t xml:space="preserve"> </w:t>
      </w:r>
      <w:r w:rsidRPr="007D06A1">
        <w:rPr>
          <w:rFonts w:ascii="Simplified Arabic" w:hAnsi="Simplified Arabic" w:cs="Simplified Arabic"/>
          <w:sz w:val="28"/>
          <w:szCs w:val="28"/>
          <w:rtl/>
        </w:rPr>
        <w:t>وتوحدت</w:t>
      </w:r>
      <w:r w:rsidRPr="007D06A1">
        <w:rPr>
          <w:rFonts w:ascii="Simplified Arabic" w:hAnsi="Simplified Arabic" w:cs="Simplified Arabic"/>
          <w:sz w:val="28"/>
          <w:szCs w:val="28"/>
        </w:rPr>
        <w:t xml:space="preserve"> </w:t>
      </w:r>
      <w:r w:rsidRPr="007D06A1">
        <w:rPr>
          <w:rFonts w:ascii="Simplified Arabic" w:hAnsi="Simplified Arabic" w:cs="Simplified Arabic"/>
          <w:sz w:val="28"/>
          <w:szCs w:val="28"/>
          <w:rtl/>
        </w:rPr>
        <w:t>الدماء،</w:t>
      </w:r>
      <w:r w:rsidRPr="007D06A1">
        <w:rPr>
          <w:rFonts w:ascii="Simplified Arabic" w:hAnsi="Simplified Arabic" w:cs="Simplified Arabic"/>
          <w:sz w:val="28"/>
          <w:szCs w:val="28"/>
        </w:rPr>
        <w:t xml:space="preserve"> </w:t>
      </w:r>
      <w:r w:rsidRPr="007D06A1">
        <w:rPr>
          <w:rFonts w:ascii="Simplified Arabic" w:hAnsi="Simplified Arabic" w:cs="Simplified Arabic"/>
          <w:sz w:val="28"/>
          <w:szCs w:val="28"/>
          <w:rtl/>
        </w:rPr>
        <w:t>لتصنع</w:t>
      </w:r>
      <w:r w:rsidRPr="007D06A1">
        <w:rPr>
          <w:rFonts w:ascii="Simplified Arabic" w:hAnsi="Simplified Arabic" w:cs="Simplified Arabic"/>
          <w:sz w:val="28"/>
          <w:szCs w:val="28"/>
        </w:rPr>
        <w:t xml:space="preserve"> </w:t>
      </w:r>
      <w:r w:rsidRPr="007D06A1">
        <w:rPr>
          <w:rFonts w:ascii="Simplified Arabic" w:hAnsi="Simplified Arabic" w:cs="Simplified Arabic"/>
          <w:sz w:val="28"/>
          <w:szCs w:val="28"/>
          <w:rtl/>
        </w:rPr>
        <w:t>نصر</w:t>
      </w:r>
      <w:r w:rsidRPr="007D06A1">
        <w:rPr>
          <w:rFonts w:ascii="Simplified Arabic" w:hAnsi="Simplified Arabic" w:cs="Simplified Arabic"/>
          <w:sz w:val="28"/>
          <w:szCs w:val="28"/>
          <w:rtl/>
        </w:rPr>
        <w:t>ًا</w:t>
      </w:r>
      <w:r w:rsidRPr="007D06A1">
        <w:rPr>
          <w:rFonts w:ascii="Simplified Arabic" w:hAnsi="Simplified Arabic" w:cs="Simplified Arabic"/>
          <w:sz w:val="28"/>
          <w:szCs w:val="28"/>
        </w:rPr>
        <w:t xml:space="preserve"> </w:t>
      </w:r>
      <w:r w:rsidRPr="007D06A1">
        <w:rPr>
          <w:rFonts w:ascii="Simplified Arabic" w:hAnsi="Simplified Arabic" w:cs="Simplified Arabic"/>
          <w:sz w:val="28"/>
          <w:szCs w:val="28"/>
          <w:rtl/>
        </w:rPr>
        <w:t>لا</w:t>
      </w:r>
      <w:r w:rsidRPr="007D06A1">
        <w:rPr>
          <w:rFonts w:ascii="Simplified Arabic" w:hAnsi="Simplified Arabic" w:cs="Simplified Arabic"/>
          <w:sz w:val="28"/>
          <w:szCs w:val="28"/>
        </w:rPr>
        <w:t xml:space="preserve"> </w:t>
      </w:r>
      <w:r w:rsidRPr="007D06A1">
        <w:rPr>
          <w:rFonts w:ascii="Simplified Arabic" w:hAnsi="Simplified Arabic" w:cs="Simplified Arabic"/>
          <w:sz w:val="28"/>
          <w:szCs w:val="28"/>
          <w:rtl/>
        </w:rPr>
        <w:t>يخص</w:t>
      </w:r>
      <w:r w:rsidRPr="007D06A1">
        <w:rPr>
          <w:rFonts w:ascii="Simplified Arabic" w:hAnsi="Simplified Arabic" w:cs="Simplified Arabic"/>
          <w:sz w:val="28"/>
          <w:szCs w:val="28"/>
        </w:rPr>
        <w:t xml:space="preserve"> </w:t>
      </w:r>
      <w:r w:rsidRPr="007D06A1">
        <w:rPr>
          <w:rFonts w:ascii="Simplified Arabic" w:hAnsi="Simplified Arabic" w:cs="Simplified Arabic"/>
          <w:sz w:val="28"/>
          <w:szCs w:val="28"/>
          <w:rtl/>
        </w:rPr>
        <w:t>العراق</w:t>
      </w:r>
      <w:r w:rsidRPr="007D06A1">
        <w:rPr>
          <w:rFonts w:ascii="Simplified Arabic" w:hAnsi="Simplified Arabic" w:cs="Simplified Arabic"/>
          <w:sz w:val="28"/>
          <w:szCs w:val="28"/>
        </w:rPr>
        <w:t xml:space="preserve"> </w:t>
      </w:r>
      <w:r w:rsidRPr="007D06A1">
        <w:rPr>
          <w:rFonts w:ascii="Simplified Arabic" w:hAnsi="Simplified Arabic" w:cs="Simplified Arabic"/>
          <w:sz w:val="28"/>
          <w:szCs w:val="28"/>
          <w:rtl/>
        </w:rPr>
        <w:t>وحده،</w:t>
      </w:r>
      <w:r w:rsidRPr="007D06A1">
        <w:rPr>
          <w:rFonts w:ascii="Simplified Arabic" w:hAnsi="Simplified Arabic" w:cs="Simplified Arabic"/>
          <w:sz w:val="28"/>
          <w:szCs w:val="28"/>
        </w:rPr>
        <w:t xml:space="preserve"> </w:t>
      </w:r>
      <w:r w:rsidRPr="007D06A1">
        <w:rPr>
          <w:rFonts w:ascii="Simplified Arabic" w:hAnsi="Simplified Arabic" w:cs="Simplified Arabic"/>
          <w:sz w:val="28"/>
          <w:szCs w:val="28"/>
          <w:rtl/>
        </w:rPr>
        <w:t>بل</w:t>
      </w:r>
      <w:r w:rsidRPr="007D06A1">
        <w:rPr>
          <w:rFonts w:ascii="Simplified Arabic" w:hAnsi="Simplified Arabic" w:cs="Simplified Arabic"/>
          <w:sz w:val="28"/>
          <w:szCs w:val="28"/>
        </w:rPr>
        <w:t xml:space="preserve"> </w:t>
      </w:r>
      <w:r w:rsidRPr="007D06A1">
        <w:rPr>
          <w:rFonts w:ascii="Simplified Arabic" w:hAnsi="Simplified Arabic" w:cs="Simplified Arabic"/>
          <w:sz w:val="28"/>
          <w:szCs w:val="28"/>
          <w:rtl/>
        </w:rPr>
        <w:t>يخص</w:t>
      </w:r>
      <w:r w:rsidRPr="007D06A1">
        <w:rPr>
          <w:rFonts w:ascii="Simplified Arabic" w:hAnsi="Simplified Arabic" w:cs="Simplified Arabic"/>
          <w:sz w:val="28"/>
          <w:szCs w:val="28"/>
        </w:rPr>
        <w:t xml:space="preserve"> </w:t>
      </w:r>
      <w:r w:rsidRPr="007D06A1">
        <w:rPr>
          <w:rFonts w:ascii="Simplified Arabic" w:hAnsi="Simplified Arabic" w:cs="Simplified Arabic"/>
          <w:sz w:val="28"/>
          <w:szCs w:val="28"/>
          <w:rtl/>
        </w:rPr>
        <w:t>الشرق</w:t>
      </w:r>
      <w:r w:rsidRPr="007D06A1">
        <w:rPr>
          <w:rFonts w:ascii="Simplified Arabic" w:hAnsi="Simplified Arabic" w:cs="Simplified Arabic"/>
          <w:sz w:val="28"/>
          <w:szCs w:val="28"/>
        </w:rPr>
        <w:t xml:space="preserve"> </w:t>
      </w:r>
      <w:r w:rsidRPr="007D06A1">
        <w:rPr>
          <w:rFonts w:ascii="Simplified Arabic" w:hAnsi="Simplified Arabic" w:cs="Simplified Arabic"/>
          <w:sz w:val="28"/>
          <w:szCs w:val="28"/>
          <w:rtl/>
        </w:rPr>
        <w:t>كلّه</w:t>
      </w:r>
      <w:r w:rsidRPr="007D06A1">
        <w:rPr>
          <w:rFonts w:ascii="Simplified Arabic" w:hAnsi="Simplified Arabic" w:cs="Simplified Arabic"/>
          <w:sz w:val="28"/>
          <w:szCs w:val="28"/>
        </w:rPr>
        <w:t>.</w:t>
      </w:r>
      <w:r w:rsidRPr="007D06A1">
        <w:rPr>
          <w:rFonts w:ascii="Simplified Arabic" w:hAnsi="Simplified Arabic" w:cs="Simplified Arabic"/>
          <w:sz w:val="28"/>
          <w:szCs w:val="28"/>
        </w:rPr>
        <w:br/>
      </w:r>
      <w:r w:rsidRPr="00D0367F">
        <w:rPr>
          <w:rFonts w:ascii="Simplified Arabic" w:hAnsi="Simplified Arabic" w:cs="Simplified Arabic"/>
          <w:b/>
          <w:bCs/>
          <w:sz w:val="28"/>
          <w:szCs w:val="28"/>
          <w:rtl/>
        </w:rPr>
        <w:t>النصر</w:t>
      </w:r>
      <w:r w:rsidRPr="00D0367F">
        <w:rPr>
          <w:rFonts w:ascii="Simplified Arabic" w:hAnsi="Simplified Arabic" w:cs="Simplified Arabic"/>
          <w:b/>
          <w:bCs/>
          <w:sz w:val="28"/>
          <w:szCs w:val="28"/>
        </w:rPr>
        <w:t xml:space="preserve"> </w:t>
      </w:r>
      <w:r w:rsidRPr="00D0367F">
        <w:rPr>
          <w:rFonts w:ascii="Simplified Arabic" w:hAnsi="Simplified Arabic" w:cs="Simplified Arabic"/>
          <w:b/>
          <w:bCs/>
          <w:sz w:val="28"/>
          <w:szCs w:val="28"/>
          <w:rtl/>
        </w:rPr>
        <w:t>والخلود</w:t>
      </w:r>
    </w:p>
    <w:p w:rsidR="00D0367F" w:rsidRDefault="001C7809" w:rsidP="00844E95">
      <w:pPr>
        <w:bidi/>
        <w:spacing w:after="0"/>
        <w:jc w:val="both"/>
        <w:rPr>
          <w:rFonts w:ascii="Simplified Arabic" w:hAnsi="Simplified Arabic" w:cs="Simplified Arabic"/>
          <w:sz w:val="28"/>
          <w:szCs w:val="28"/>
        </w:rPr>
      </w:pPr>
      <w:r w:rsidRPr="007D06A1">
        <w:rPr>
          <w:rFonts w:ascii="Simplified Arabic" w:hAnsi="Simplified Arabic" w:cs="Simplified Arabic"/>
          <w:sz w:val="28"/>
          <w:szCs w:val="28"/>
          <w:rtl/>
        </w:rPr>
        <w:t>وحين</w:t>
      </w:r>
      <w:r w:rsidRPr="007D06A1">
        <w:rPr>
          <w:rFonts w:ascii="Simplified Arabic" w:hAnsi="Simplified Arabic" w:cs="Simplified Arabic"/>
          <w:sz w:val="28"/>
          <w:szCs w:val="28"/>
        </w:rPr>
        <w:t xml:space="preserve"> </w:t>
      </w:r>
      <w:r w:rsidRPr="007D06A1">
        <w:rPr>
          <w:rFonts w:ascii="Simplified Arabic" w:hAnsi="Simplified Arabic" w:cs="Simplified Arabic"/>
          <w:sz w:val="28"/>
          <w:szCs w:val="28"/>
          <w:rtl/>
        </w:rPr>
        <w:t>رُفعت</w:t>
      </w:r>
      <w:r w:rsidRPr="007D06A1">
        <w:rPr>
          <w:rFonts w:ascii="Simplified Arabic" w:hAnsi="Simplified Arabic" w:cs="Simplified Arabic"/>
          <w:sz w:val="28"/>
          <w:szCs w:val="28"/>
        </w:rPr>
        <w:t xml:space="preserve"> </w:t>
      </w:r>
      <w:r w:rsidRPr="007D06A1">
        <w:rPr>
          <w:rFonts w:ascii="Simplified Arabic" w:hAnsi="Simplified Arabic" w:cs="Simplified Arabic"/>
          <w:sz w:val="28"/>
          <w:szCs w:val="28"/>
          <w:rtl/>
        </w:rPr>
        <w:t>رايات</w:t>
      </w:r>
      <w:r w:rsidRPr="007D06A1">
        <w:rPr>
          <w:rFonts w:ascii="Simplified Arabic" w:hAnsi="Simplified Arabic" w:cs="Simplified Arabic"/>
          <w:sz w:val="28"/>
          <w:szCs w:val="28"/>
        </w:rPr>
        <w:t xml:space="preserve"> </w:t>
      </w:r>
      <w:r w:rsidRPr="007D06A1">
        <w:rPr>
          <w:rFonts w:ascii="Simplified Arabic" w:hAnsi="Simplified Arabic" w:cs="Simplified Arabic"/>
          <w:sz w:val="28"/>
          <w:szCs w:val="28"/>
          <w:rtl/>
        </w:rPr>
        <w:t>العراق</w:t>
      </w:r>
      <w:r w:rsidRPr="007D06A1">
        <w:rPr>
          <w:rFonts w:ascii="Simplified Arabic" w:hAnsi="Simplified Arabic" w:cs="Simplified Arabic"/>
          <w:sz w:val="28"/>
          <w:szCs w:val="28"/>
        </w:rPr>
        <w:t xml:space="preserve"> </w:t>
      </w:r>
      <w:r w:rsidRPr="007D06A1">
        <w:rPr>
          <w:rFonts w:ascii="Simplified Arabic" w:hAnsi="Simplified Arabic" w:cs="Simplified Arabic"/>
          <w:sz w:val="28"/>
          <w:szCs w:val="28"/>
          <w:rtl/>
        </w:rPr>
        <w:t>فوق</w:t>
      </w:r>
      <w:r w:rsidRPr="007D06A1">
        <w:rPr>
          <w:rFonts w:ascii="Simplified Arabic" w:hAnsi="Simplified Arabic" w:cs="Simplified Arabic"/>
          <w:sz w:val="28"/>
          <w:szCs w:val="28"/>
        </w:rPr>
        <w:t xml:space="preserve"> </w:t>
      </w:r>
      <w:r w:rsidRPr="007D06A1">
        <w:rPr>
          <w:rFonts w:ascii="Simplified Arabic" w:hAnsi="Simplified Arabic" w:cs="Simplified Arabic"/>
          <w:sz w:val="28"/>
          <w:szCs w:val="28"/>
          <w:rtl/>
        </w:rPr>
        <w:t>الموصل،</w:t>
      </w:r>
      <w:r w:rsidRPr="007D06A1">
        <w:rPr>
          <w:rFonts w:ascii="Simplified Arabic" w:hAnsi="Simplified Arabic" w:cs="Simplified Arabic"/>
          <w:sz w:val="28"/>
          <w:szCs w:val="28"/>
        </w:rPr>
        <w:t xml:space="preserve"> </w:t>
      </w:r>
      <w:r w:rsidRPr="007D06A1">
        <w:rPr>
          <w:rFonts w:ascii="Simplified Arabic" w:hAnsi="Simplified Arabic" w:cs="Simplified Arabic"/>
          <w:sz w:val="28"/>
          <w:szCs w:val="28"/>
          <w:rtl/>
        </w:rPr>
        <w:t>كان</w:t>
      </w:r>
      <w:r w:rsidRPr="007D06A1">
        <w:rPr>
          <w:rFonts w:ascii="Simplified Arabic" w:hAnsi="Simplified Arabic" w:cs="Simplified Arabic"/>
          <w:sz w:val="28"/>
          <w:szCs w:val="28"/>
        </w:rPr>
        <w:t xml:space="preserve"> </w:t>
      </w:r>
      <w:r w:rsidRPr="007D06A1">
        <w:rPr>
          <w:rFonts w:ascii="Simplified Arabic" w:hAnsi="Simplified Arabic" w:cs="Simplified Arabic"/>
          <w:sz w:val="28"/>
          <w:szCs w:val="28"/>
          <w:rtl/>
        </w:rPr>
        <w:t>النصر</w:t>
      </w:r>
      <w:r w:rsidRPr="007D06A1">
        <w:rPr>
          <w:rFonts w:ascii="Simplified Arabic" w:hAnsi="Simplified Arabic" w:cs="Simplified Arabic"/>
          <w:sz w:val="28"/>
          <w:szCs w:val="28"/>
        </w:rPr>
        <w:t xml:space="preserve"> </w:t>
      </w:r>
      <w:r w:rsidRPr="007D06A1">
        <w:rPr>
          <w:rFonts w:ascii="Simplified Arabic" w:hAnsi="Simplified Arabic" w:cs="Simplified Arabic"/>
          <w:sz w:val="28"/>
          <w:szCs w:val="28"/>
          <w:rtl/>
        </w:rPr>
        <w:t>ثمرة</w:t>
      </w:r>
      <w:r w:rsidRPr="007D06A1">
        <w:rPr>
          <w:rFonts w:ascii="Simplified Arabic" w:hAnsi="Simplified Arabic" w:cs="Simplified Arabic"/>
          <w:sz w:val="28"/>
          <w:szCs w:val="28"/>
        </w:rPr>
        <w:t xml:space="preserve"> </w:t>
      </w:r>
      <w:r w:rsidRPr="007D06A1">
        <w:rPr>
          <w:rFonts w:ascii="Simplified Arabic" w:hAnsi="Simplified Arabic" w:cs="Simplified Arabic"/>
          <w:sz w:val="28"/>
          <w:szCs w:val="28"/>
          <w:rtl/>
        </w:rPr>
        <w:t>فتوى</w:t>
      </w:r>
      <w:r w:rsidRPr="007D06A1">
        <w:rPr>
          <w:rFonts w:ascii="Simplified Arabic" w:hAnsi="Simplified Arabic" w:cs="Simplified Arabic"/>
          <w:sz w:val="28"/>
          <w:szCs w:val="28"/>
        </w:rPr>
        <w:t xml:space="preserve"> </w:t>
      </w:r>
      <w:r w:rsidRPr="007D06A1">
        <w:rPr>
          <w:rFonts w:ascii="Simplified Arabic" w:hAnsi="Simplified Arabic" w:cs="Simplified Arabic"/>
          <w:sz w:val="28"/>
          <w:szCs w:val="28"/>
          <w:rtl/>
        </w:rPr>
        <w:t>المرجعية،</w:t>
      </w:r>
      <w:r w:rsidRPr="007D06A1">
        <w:rPr>
          <w:rFonts w:ascii="Simplified Arabic" w:hAnsi="Simplified Arabic" w:cs="Simplified Arabic"/>
          <w:sz w:val="28"/>
          <w:szCs w:val="28"/>
        </w:rPr>
        <w:t xml:space="preserve"> </w:t>
      </w:r>
      <w:r w:rsidRPr="007D06A1">
        <w:rPr>
          <w:rFonts w:ascii="Simplified Arabic" w:hAnsi="Simplified Arabic" w:cs="Simplified Arabic"/>
          <w:sz w:val="28"/>
          <w:szCs w:val="28"/>
          <w:rtl/>
        </w:rPr>
        <w:t>وتضحيات</w:t>
      </w:r>
      <w:r w:rsidRPr="007D06A1">
        <w:rPr>
          <w:rFonts w:ascii="Simplified Arabic" w:hAnsi="Simplified Arabic" w:cs="Simplified Arabic"/>
          <w:sz w:val="28"/>
          <w:szCs w:val="28"/>
        </w:rPr>
        <w:t xml:space="preserve"> </w:t>
      </w:r>
      <w:r w:rsidRPr="007D06A1">
        <w:rPr>
          <w:rFonts w:ascii="Simplified Arabic" w:hAnsi="Simplified Arabic" w:cs="Simplified Arabic"/>
          <w:sz w:val="28"/>
          <w:szCs w:val="28"/>
          <w:rtl/>
        </w:rPr>
        <w:t>المقاتلين،</w:t>
      </w:r>
      <w:r w:rsidRPr="007D06A1">
        <w:rPr>
          <w:rFonts w:ascii="Simplified Arabic" w:hAnsi="Simplified Arabic" w:cs="Simplified Arabic"/>
          <w:sz w:val="28"/>
          <w:szCs w:val="28"/>
        </w:rPr>
        <w:t xml:space="preserve"> </w:t>
      </w:r>
      <w:r w:rsidRPr="007D06A1">
        <w:rPr>
          <w:rFonts w:ascii="Simplified Arabic" w:hAnsi="Simplified Arabic" w:cs="Simplified Arabic"/>
          <w:sz w:val="28"/>
          <w:szCs w:val="28"/>
          <w:rtl/>
        </w:rPr>
        <w:t>ودماء</w:t>
      </w:r>
      <w:r w:rsidRPr="007D06A1">
        <w:rPr>
          <w:rFonts w:ascii="Simplified Arabic" w:hAnsi="Simplified Arabic" w:cs="Simplified Arabic"/>
          <w:sz w:val="28"/>
          <w:szCs w:val="28"/>
        </w:rPr>
        <w:t xml:space="preserve"> </w:t>
      </w:r>
      <w:r w:rsidRPr="007D06A1">
        <w:rPr>
          <w:rFonts w:ascii="Simplified Arabic" w:hAnsi="Simplified Arabic" w:cs="Simplified Arabic"/>
          <w:sz w:val="28"/>
          <w:szCs w:val="28"/>
          <w:rtl/>
        </w:rPr>
        <w:t>الشهداء،</w:t>
      </w:r>
      <w:r w:rsidRPr="007D06A1">
        <w:rPr>
          <w:rFonts w:ascii="Simplified Arabic" w:hAnsi="Simplified Arabic" w:cs="Simplified Arabic"/>
          <w:sz w:val="28"/>
          <w:szCs w:val="28"/>
        </w:rPr>
        <w:t xml:space="preserve"> </w:t>
      </w:r>
      <w:r w:rsidRPr="007D06A1">
        <w:rPr>
          <w:rFonts w:ascii="Simplified Arabic" w:hAnsi="Simplified Arabic" w:cs="Simplified Arabic"/>
          <w:sz w:val="28"/>
          <w:szCs w:val="28"/>
          <w:rtl/>
        </w:rPr>
        <w:t>وجهود</w:t>
      </w:r>
      <w:r w:rsidRPr="007D06A1">
        <w:rPr>
          <w:rFonts w:ascii="Simplified Arabic" w:hAnsi="Simplified Arabic" w:cs="Simplified Arabic"/>
          <w:sz w:val="28"/>
          <w:szCs w:val="28"/>
        </w:rPr>
        <w:t xml:space="preserve"> </w:t>
      </w:r>
      <w:r w:rsidRPr="007D06A1">
        <w:rPr>
          <w:rFonts w:ascii="Simplified Arabic" w:hAnsi="Simplified Arabic" w:cs="Simplified Arabic"/>
          <w:sz w:val="28"/>
          <w:szCs w:val="28"/>
          <w:rtl/>
        </w:rPr>
        <w:t>القادة</w:t>
      </w:r>
      <w:r w:rsidRPr="007D06A1">
        <w:rPr>
          <w:rFonts w:ascii="Simplified Arabic" w:hAnsi="Simplified Arabic" w:cs="Simplified Arabic"/>
          <w:sz w:val="28"/>
          <w:szCs w:val="28"/>
        </w:rPr>
        <w:t xml:space="preserve"> </w:t>
      </w:r>
      <w:r w:rsidRPr="007D06A1">
        <w:rPr>
          <w:rFonts w:ascii="Simplified Arabic" w:hAnsi="Simplified Arabic" w:cs="Simplified Arabic"/>
          <w:sz w:val="28"/>
          <w:szCs w:val="28"/>
          <w:rtl/>
        </w:rPr>
        <w:t>الذين</w:t>
      </w:r>
      <w:r w:rsidRPr="007D06A1">
        <w:rPr>
          <w:rFonts w:ascii="Simplified Arabic" w:hAnsi="Simplified Arabic" w:cs="Simplified Arabic"/>
          <w:sz w:val="28"/>
          <w:szCs w:val="28"/>
        </w:rPr>
        <w:t xml:space="preserve"> </w:t>
      </w:r>
      <w:r w:rsidRPr="007D06A1">
        <w:rPr>
          <w:rFonts w:ascii="Simplified Arabic" w:hAnsi="Simplified Arabic" w:cs="Simplified Arabic"/>
          <w:sz w:val="28"/>
          <w:szCs w:val="28"/>
          <w:rtl/>
        </w:rPr>
        <w:t>صاروا</w:t>
      </w:r>
      <w:r w:rsidRPr="007D06A1">
        <w:rPr>
          <w:rFonts w:ascii="Simplified Arabic" w:hAnsi="Simplified Arabic" w:cs="Simplified Arabic"/>
          <w:sz w:val="28"/>
          <w:szCs w:val="28"/>
        </w:rPr>
        <w:t xml:space="preserve"> </w:t>
      </w:r>
      <w:r w:rsidRPr="007D06A1">
        <w:rPr>
          <w:rFonts w:ascii="Simplified Arabic" w:hAnsi="Simplified Arabic" w:cs="Simplified Arabic"/>
          <w:sz w:val="28"/>
          <w:szCs w:val="28"/>
          <w:rtl/>
        </w:rPr>
        <w:t>أساطير</w:t>
      </w:r>
      <w:r w:rsidRPr="007D06A1">
        <w:rPr>
          <w:rFonts w:ascii="Simplified Arabic" w:hAnsi="Simplified Arabic" w:cs="Simplified Arabic"/>
          <w:sz w:val="28"/>
          <w:szCs w:val="28"/>
        </w:rPr>
        <w:t xml:space="preserve"> </w:t>
      </w:r>
      <w:r w:rsidRPr="007D06A1">
        <w:rPr>
          <w:rFonts w:ascii="Simplified Arabic" w:hAnsi="Simplified Arabic" w:cs="Simplified Arabic"/>
          <w:sz w:val="28"/>
          <w:szCs w:val="28"/>
          <w:rtl/>
        </w:rPr>
        <w:t>حية</w:t>
      </w:r>
      <w:r w:rsidRPr="007D06A1">
        <w:rPr>
          <w:rFonts w:ascii="Simplified Arabic" w:hAnsi="Simplified Arabic" w:cs="Simplified Arabic"/>
          <w:sz w:val="28"/>
          <w:szCs w:val="28"/>
        </w:rPr>
        <w:t>.</w:t>
      </w:r>
    </w:p>
    <w:p w:rsidR="00D0367F" w:rsidRDefault="001C7809" w:rsidP="00D0367F">
      <w:pPr>
        <w:bidi/>
        <w:spacing w:after="0"/>
        <w:jc w:val="both"/>
        <w:rPr>
          <w:rFonts w:ascii="Simplified Arabic" w:hAnsi="Simplified Arabic" w:cs="Simplified Arabic" w:hint="cs"/>
          <w:sz w:val="28"/>
          <w:szCs w:val="28"/>
          <w:rtl/>
        </w:rPr>
      </w:pPr>
      <w:r w:rsidRPr="007D06A1">
        <w:rPr>
          <w:rFonts w:ascii="Simplified Arabic" w:hAnsi="Simplified Arabic" w:cs="Simplified Arabic"/>
          <w:sz w:val="28"/>
          <w:szCs w:val="28"/>
          <w:rtl/>
        </w:rPr>
        <w:t>استُشهد</w:t>
      </w:r>
      <w:r w:rsidRPr="007D06A1">
        <w:rPr>
          <w:rFonts w:ascii="Simplified Arabic" w:hAnsi="Simplified Arabic" w:cs="Simplified Arabic"/>
          <w:sz w:val="28"/>
          <w:szCs w:val="28"/>
        </w:rPr>
        <w:t xml:space="preserve"> </w:t>
      </w:r>
      <w:r w:rsidRPr="007D06A1">
        <w:rPr>
          <w:rFonts w:ascii="Simplified Arabic" w:hAnsi="Simplified Arabic" w:cs="Simplified Arabic"/>
          <w:sz w:val="28"/>
          <w:szCs w:val="28"/>
          <w:rtl/>
        </w:rPr>
        <w:t>أبو</w:t>
      </w:r>
      <w:r w:rsidRPr="007D06A1">
        <w:rPr>
          <w:rFonts w:ascii="Simplified Arabic" w:hAnsi="Simplified Arabic" w:cs="Simplified Arabic"/>
          <w:sz w:val="28"/>
          <w:szCs w:val="28"/>
        </w:rPr>
        <w:t xml:space="preserve"> </w:t>
      </w:r>
      <w:r w:rsidRPr="007D06A1">
        <w:rPr>
          <w:rFonts w:ascii="Simplified Arabic" w:hAnsi="Simplified Arabic" w:cs="Simplified Arabic"/>
          <w:sz w:val="28"/>
          <w:szCs w:val="28"/>
          <w:rtl/>
        </w:rPr>
        <w:t>مهدي</w:t>
      </w:r>
      <w:r w:rsidRPr="007D06A1">
        <w:rPr>
          <w:rFonts w:ascii="Simplified Arabic" w:hAnsi="Simplified Arabic" w:cs="Simplified Arabic"/>
          <w:sz w:val="28"/>
          <w:szCs w:val="28"/>
        </w:rPr>
        <w:t xml:space="preserve"> </w:t>
      </w:r>
      <w:r w:rsidRPr="007D06A1">
        <w:rPr>
          <w:rFonts w:ascii="Simplified Arabic" w:hAnsi="Simplified Arabic" w:cs="Simplified Arabic"/>
          <w:sz w:val="28"/>
          <w:szCs w:val="28"/>
          <w:rtl/>
        </w:rPr>
        <w:t>المهندس</w:t>
      </w:r>
      <w:r w:rsidRPr="007D06A1">
        <w:rPr>
          <w:rFonts w:ascii="Simplified Arabic" w:hAnsi="Simplified Arabic" w:cs="Simplified Arabic"/>
          <w:sz w:val="28"/>
          <w:szCs w:val="28"/>
        </w:rPr>
        <w:t xml:space="preserve"> </w:t>
      </w:r>
      <w:r w:rsidRPr="007D06A1">
        <w:rPr>
          <w:rFonts w:ascii="Simplified Arabic" w:hAnsi="Simplified Arabic" w:cs="Simplified Arabic"/>
          <w:sz w:val="28"/>
          <w:szCs w:val="28"/>
          <w:rtl/>
        </w:rPr>
        <w:t>والحاج</w:t>
      </w:r>
      <w:r w:rsidRPr="007D06A1">
        <w:rPr>
          <w:rFonts w:ascii="Simplified Arabic" w:hAnsi="Simplified Arabic" w:cs="Simplified Arabic"/>
          <w:sz w:val="28"/>
          <w:szCs w:val="28"/>
        </w:rPr>
        <w:t xml:space="preserve"> </w:t>
      </w:r>
      <w:r w:rsidRPr="007D06A1">
        <w:rPr>
          <w:rFonts w:ascii="Simplified Arabic" w:hAnsi="Simplified Arabic" w:cs="Simplified Arabic"/>
          <w:sz w:val="28"/>
          <w:szCs w:val="28"/>
          <w:rtl/>
        </w:rPr>
        <w:t>قاسم</w:t>
      </w:r>
      <w:r w:rsidRPr="007D06A1">
        <w:rPr>
          <w:rFonts w:ascii="Simplified Arabic" w:hAnsi="Simplified Arabic" w:cs="Simplified Arabic"/>
          <w:sz w:val="28"/>
          <w:szCs w:val="28"/>
        </w:rPr>
        <w:t xml:space="preserve"> </w:t>
      </w:r>
      <w:r w:rsidRPr="007D06A1">
        <w:rPr>
          <w:rFonts w:ascii="Simplified Arabic" w:hAnsi="Simplified Arabic" w:cs="Simplified Arabic"/>
          <w:sz w:val="28"/>
          <w:szCs w:val="28"/>
          <w:rtl/>
        </w:rPr>
        <w:t>سليماني</w:t>
      </w:r>
      <w:r w:rsidRPr="007D06A1">
        <w:rPr>
          <w:rFonts w:ascii="Simplified Arabic" w:hAnsi="Simplified Arabic" w:cs="Simplified Arabic"/>
          <w:sz w:val="28"/>
          <w:szCs w:val="28"/>
        </w:rPr>
        <w:t xml:space="preserve"> </w:t>
      </w:r>
      <w:r w:rsidRPr="007D06A1">
        <w:rPr>
          <w:rFonts w:ascii="Simplified Arabic" w:hAnsi="Simplified Arabic" w:cs="Simplified Arabic"/>
          <w:sz w:val="28"/>
          <w:szCs w:val="28"/>
          <w:rtl/>
        </w:rPr>
        <w:t>ف</w:t>
      </w:r>
      <w:r w:rsidRPr="007D06A1">
        <w:rPr>
          <w:rFonts w:ascii="Simplified Arabic" w:hAnsi="Simplified Arabic" w:cs="Simplified Arabic"/>
          <w:sz w:val="28"/>
          <w:szCs w:val="28"/>
          <w:rtl/>
        </w:rPr>
        <w:t>ي</w:t>
      </w:r>
      <w:r w:rsidRPr="007D06A1">
        <w:rPr>
          <w:rFonts w:ascii="Simplified Arabic" w:hAnsi="Simplified Arabic" w:cs="Simplified Arabic"/>
          <w:sz w:val="28"/>
          <w:szCs w:val="28"/>
        </w:rPr>
        <w:t xml:space="preserve"> </w:t>
      </w:r>
      <w:r w:rsidRPr="007D06A1">
        <w:rPr>
          <w:rFonts w:ascii="Simplified Arabic" w:hAnsi="Simplified Arabic" w:cs="Simplified Arabic"/>
          <w:sz w:val="28"/>
          <w:szCs w:val="28"/>
          <w:rtl/>
        </w:rPr>
        <w:t>طريقهما</w:t>
      </w:r>
      <w:r w:rsidRPr="007D06A1">
        <w:rPr>
          <w:rFonts w:ascii="Simplified Arabic" w:hAnsi="Simplified Arabic" w:cs="Simplified Arabic"/>
          <w:sz w:val="28"/>
          <w:szCs w:val="28"/>
        </w:rPr>
        <w:t xml:space="preserve"> </w:t>
      </w:r>
      <w:r w:rsidRPr="007D06A1">
        <w:rPr>
          <w:rFonts w:ascii="Simplified Arabic" w:hAnsi="Simplified Arabic" w:cs="Simplified Arabic"/>
          <w:sz w:val="28"/>
          <w:szCs w:val="28"/>
          <w:rtl/>
        </w:rPr>
        <w:t>إلى</w:t>
      </w:r>
      <w:r w:rsidRPr="007D06A1">
        <w:rPr>
          <w:rFonts w:ascii="Simplified Arabic" w:hAnsi="Simplified Arabic" w:cs="Simplified Arabic"/>
          <w:sz w:val="28"/>
          <w:szCs w:val="28"/>
        </w:rPr>
        <w:t xml:space="preserve"> </w:t>
      </w:r>
      <w:r w:rsidRPr="007D06A1">
        <w:rPr>
          <w:rFonts w:ascii="Simplified Arabic" w:hAnsi="Simplified Arabic" w:cs="Simplified Arabic"/>
          <w:sz w:val="28"/>
          <w:szCs w:val="28"/>
          <w:rtl/>
        </w:rPr>
        <w:t>بغداد،</w:t>
      </w:r>
      <w:r w:rsidRPr="007D06A1">
        <w:rPr>
          <w:rFonts w:ascii="Simplified Arabic" w:hAnsi="Simplified Arabic" w:cs="Simplified Arabic"/>
          <w:sz w:val="28"/>
          <w:szCs w:val="28"/>
        </w:rPr>
        <w:t xml:space="preserve"> </w:t>
      </w:r>
      <w:r w:rsidRPr="007D06A1">
        <w:rPr>
          <w:rFonts w:ascii="Simplified Arabic" w:hAnsi="Simplified Arabic" w:cs="Simplified Arabic"/>
          <w:sz w:val="28"/>
          <w:szCs w:val="28"/>
          <w:rtl/>
        </w:rPr>
        <w:t>لكن</w:t>
      </w:r>
      <w:r w:rsidRPr="007D06A1">
        <w:rPr>
          <w:rFonts w:ascii="Simplified Arabic" w:hAnsi="Simplified Arabic" w:cs="Simplified Arabic"/>
          <w:sz w:val="28"/>
          <w:szCs w:val="28"/>
        </w:rPr>
        <w:t xml:space="preserve"> </w:t>
      </w:r>
      <w:r w:rsidRPr="007D06A1">
        <w:rPr>
          <w:rFonts w:ascii="Simplified Arabic" w:hAnsi="Simplified Arabic" w:cs="Simplified Arabic"/>
          <w:sz w:val="28"/>
          <w:szCs w:val="28"/>
          <w:rtl/>
        </w:rPr>
        <w:t>دماءهما</w:t>
      </w:r>
      <w:r w:rsidRPr="007D06A1">
        <w:rPr>
          <w:rFonts w:ascii="Simplified Arabic" w:hAnsi="Simplified Arabic" w:cs="Simplified Arabic"/>
          <w:sz w:val="28"/>
          <w:szCs w:val="28"/>
        </w:rPr>
        <w:t xml:space="preserve"> </w:t>
      </w:r>
      <w:r w:rsidRPr="007D06A1">
        <w:rPr>
          <w:rFonts w:ascii="Simplified Arabic" w:hAnsi="Simplified Arabic" w:cs="Simplified Arabic"/>
          <w:sz w:val="28"/>
          <w:szCs w:val="28"/>
          <w:rtl/>
        </w:rPr>
        <w:t>أنبتت</w:t>
      </w:r>
      <w:r w:rsidRPr="007D06A1">
        <w:rPr>
          <w:rFonts w:ascii="Simplified Arabic" w:hAnsi="Simplified Arabic" w:cs="Simplified Arabic"/>
          <w:sz w:val="28"/>
          <w:szCs w:val="28"/>
        </w:rPr>
        <w:t xml:space="preserve"> </w:t>
      </w:r>
      <w:r w:rsidRPr="007D06A1">
        <w:rPr>
          <w:rFonts w:ascii="Simplified Arabic" w:hAnsi="Simplified Arabic" w:cs="Simplified Arabic"/>
          <w:sz w:val="28"/>
          <w:szCs w:val="28"/>
          <w:rtl/>
        </w:rPr>
        <w:t>ألف</w:t>
      </w:r>
      <w:r w:rsidRPr="007D06A1">
        <w:rPr>
          <w:rFonts w:ascii="Simplified Arabic" w:hAnsi="Simplified Arabic" w:cs="Simplified Arabic"/>
          <w:sz w:val="28"/>
          <w:szCs w:val="28"/>
        </w:rPr>
        <w:t xml:space="preserve"> </w:t>
      </w:r>
      <w:r w:rsidRPr="007D06A1">
        <w:rPr>
          <w:rFonts w:ascii="Simplified Arabic" w:hAnsi="Simplified Arabic" w:cs="Simplified Arabic"/>
          <w:sz w:val="28"/>
          <w:szCs w:val="28"/>
          <w:rtl/>
        </w:rPr>
        <w:t>مهندس</w:t>
      </w:r>
      <w:r w:rsidRPr="007D06A1">
        <w:rPr>
          <w:rFonts w:ascii="Simplified Arabic" w:hAnsi="Simplified Arabic" w:cs="Simplified Arabic"/>
          <w:sz w:val="28"/>
          <w:szCs w:val="28"/>
        </w:rPr>
        <w:t xml:space="preserve"> </w:t>
      </w:r>
      <w:r w:rsidRPr="007D06A1">
        <w:rPr>
          <w:rFonts w:ascii="Simplified Arabic" w:hAnsi="Simplified Arabic" w:cs="Simplified Arabic"/>
          <w:sz w:val="28"/>
          <w:szCs w:val="28"/>
          <w:rtl/>
        </w:rPr>
        <w:t>وألف</w:t>
      </w:r>
      <w:r w:rsidRPr="007D06A1">
        <w:rPr>
          <w:rFonts w:ascii="Simplified Arabic" w:hAnsi="Simplified Arabic" w:cs="Simplified Arabic"/>
          <w:sz w:val="28"/>
          <w:szCs w:val="28"/>
        </w:rPr>
        <w:t xml:space="preserve"> </w:t>
      </w:r>
      <w:r w:rsidRPr="007D06A1">
        <w:rPr>
          <w:rFonts w:ascii="Simplified Arabic" w:hAnsi="Simplified Arabic" w:cs="Simplified Arabic"/>
          <w:sz w:val="28"/>
          <w:szCs w:val="28"/>
          <w:rtl/>
        </w:rPr>
        <w:t>سليماني</w:t>
      </w:r>
      <w:r w:rsidRPr="007D06A1">
        <w:rPr>
          <w:rFonts w:ascii="Simplified Arabic" w:hAnsi="Simplified Arabic" w:cs="Simplified Arabic"/>
          <w:sz w:val="28"/>
          <w:szCs w:val="28"/>
        </w:rPr>
        <w:t xml:space="preserve">. </w:t>
      </w:r>
      <w:r w:rsidRPr="007D06A1">
        <w:rPr>
          <w:rFonts w:ascii="Simplified Arabic" w:hAnsi="Simplified Arabic" w:cs="Simplified Arabic"/>
          <w:sz w:val="28"/>
          <w:szCs w:val="28"/>
          <w:rtl/>
        </w:rPr>
        <w:t>وبقي</w:t>
      </w:r>
      <w:r w:rsidRPr="007D06A1">
        <w:rPr>
          <w:rFonts w:ascii="Simplified Arabic" w:hAnsi="Simplified Arabic" w:cs="Simplified Arabic"/>
          <w:sz w:val="28"/>
          <w:szCs w:val="28"/>
        </w:rPr>
        <w:t xml:space="preserve"> </w:t>
      </w:r>
      <w:r w:rsidRPr="007D06A1">
        <w:rPr>
          <w:rFonts w:ascii="Simplified Arabic" w:hAnsi="Simplified Arabic" w:cs="Simplified Arabic"/>
          <w:sz w:val="28"/>
          <w:szCs w:val="28"/>
          <w:rtl/>
        </w:rPr>
        <w:t>السيد</w:t>
      </w:r>
      <w:r w:rsidRPr="007D06A1">
        <w:rPr>
          <w:rFonts w:ascii="Simplified Arabic" w:hAnsi="Simplified Arabic" w:cs="Simplified Arabic"/>
          <w:sz w:val="28"/>
          <w:szCs w:val="28"/>
        </w:rPr>
        <w:t xml:space="preserve"> </w:t>
      </w:r>
      <w:r w:rsidRPr="007D06A1">
        <w:rPr>
          <w:rFonts w:ascii="Simplified Arabic" w:hAnsi="Simplified Arabic" w:cs="Simplified Arabic"/>
          <w:sz w:val="28"/>
          <w:szCs w:val="28"/>
          <w:rtl/>
        </w:rPr>
        <w:t>حسن</w:t>
      </w:r>
      <w:r w:rsidRPr="007D06A1">
        <w:rPr>
          <w:rFonts w:ascii="Simplified Arabic" w:hAnsi="Simplified Arabic" w:cs="Simplified Arabic"/>
          <w:sz w:val="28"/>
          <w:szCs w:val="28"/>
        </w:rPr>
        <w:t xml:space="preserve"> </w:t>
      </w:r>
      <w:r w:rsidRPr="007D06A1">
        <w:rPr>
          <w:rFonts w:ascii="Simplified Arabic" w:hAnsi="Simplified Arabic" w:cs="Simplified Arabic"/>
          <w:sz w:val="28"/>
          <w:szCs w:val="28"/>
          <w:rtl/>
        </w:rPr>
        <w:t>نصر</w:t>
      </w:r>
      <w:r w:rsidRPr="007D06A1">
        <w:rPr>
          <w:rFonts w:ascii="Simplified Arabic" w:hAnsi="Simplified Arabic" w:cs="Simplified Arabic"/>
          <w:sz w:val="28"/>
          <w:szCs w:val="28"/>
        </w:rPr>
        <w:t xml:space="preserve"> </w:t>
      </w:r>
      <w:r w:rsidRPr="007D06A1">
        <w:rPr>
          <w:rFonts w:ascii="Simplified Arabic" w:hAnsi="Simplified Arabic" w:cs="Simplified Arabic"/>
          <w:sz w:val="28"/>
          <w:szCs w:val="28"/>
          <w:rtl/>
        </w:rPr>
        <w:t>الله</w:t>
      </w:r>
      <w:r w:rsidRPr="007D06A1">
        <w:rPr>
          <w:rFonts w:ascii="Simplified Arabic" w:hAnsi="Simplified Arabic" w:cs="Simplified Arabic"/>
          <w:sz w:val="28"/>
          <w:szCs w:val="28"/>
        </w:rPr>
        <w:t xml:space="preserve"> </w:t>
      </w:r>
      <w:r w:rsidRPr="007D06A1">
        <w:rPr>
          <w:rFonts w:ascii="Simplified Arabic" w:hAnsi="Simplified Arabic" w:cs="Simplified Arabic"/>
          <w:sz w:val="28"/>
          <w:szCs w:val="28"/>
          <w:rtl/>
        </w:rPr>
        <w:t>شاهدًا</w:t>
      </w:r>
      <w:r w:rsidRPr="007D06A1">
        <w:rPr>
          <w:rFonts w:ascii="Simplified Arabic" w:hAnsi="Simplified Arabic" w:cs="Simplified Arabic"/>
          <w:sz w:val="28"/>
          <w:szCs w:val="28"/>
        </w:rPr>
        <w:t xml:space="preserve"> </w:t>
      </w:r>
      <w:r w:rsidRPr="007D06A1">
        <w:rPr>
          <w:rFonts w:ascii="Simplified Arabic" w:hAnsi="Simplified Arabic" w:cs="Simplified Arabic"/>
          <w:sz w:val="28"/>
          <w:szCs w:val="28"/>
          <w:rtl/>
        </w:rPr>
        <w:t>حيًا</w:t>
      </w:r>
      <w:r w:rsidRPr="007D06A1">
        <w:rPr>
          <w:rFonts w:ascii="Simplified Arabic" w:hAnsi="Simplified Arabic" w:cs="Simplified Arabic"/>
          <w:sz w:val="28"/>
          <w:szCs w:val="28"/>
        </w:rPr>
        <w:t xml:space="preserve"> </w:t>
      </w:r>
      <w:r w:rsidRPr="007D06A1">
        <w:rPr>
          <w:rFonts w:ascii="Simplified Arabic" w:hAnsi="Simplified Arabic" w:cs="Simplified Arabic"/>
          <w:sz w:val="28"/>
          <w:szCs w:val="28"/>
          <w:rtl/>
        </w:rPr>
        <w:t>على</w:t>
      </w:r>
      <w:r w:rsidRPr="007D06A1">
        <w:rPr>
          <w:rFonts w:ascii="Simplified Arabic" w:hAnsi="Simplified Arabic" w:cs="Simplified Arabic"/>
          <w:sz w:val="28"/>
          <w:szCs w:val="28"/>
        </w:rPr>
        <w:t xml:space="preserve"> </w:t>
      </w:r>
      <w:r w:rsidRPr="007D06A1">
        <w:rPr>
          <w:rFonts w:ascii="Simplified Arabic" w:hAnsi="Simplified Arabic" w:cs="Simplified Arabic"/>
          <w:sz w:val="28"/>
          <w:szCs w:val="28"/>
          <w:rtl/>
        </w:rPr>
        <w:t>أن</w:t>
      </w:r>
      <w:r w:rsidRPr="007D06A1">
        <w:rPr>
          <w:rFonts w:ascii="Simplified Arabic" w:hAnsi="Simplified Arabic" w:cs="Simplified Arabic"/>
          <w:sz w:val="28"/>
          <w:szCs w:val="28"/>
        </w:rPr>
        <w:t xml:space="preserve"> </w:t>
      </w:r>
      <w:r w:rsidRPr="007D06A1">
        <w:rPr>
          <w:rFonts w:ascii="Simplified Arabic" w:hAnsi="Simplified Arabic" w:cs="Simplified Arabic"/>
          <w:sz w:val="28"/>
          <w:szCs w:val="28"/>
          <w:rtl/>
        </w:rPr>
        <w:t>المقاومة</w:t>
      </w:r>
      <w:r w:rsidRPr="007D06A1">
        <w:rPr>
          <w:rFonts w:ascii="Simplified Arabic" w:hAnsi="Simplified Arabic" w:cs="Simplified Arabic"/>
          <w:sz w:val="28"/>
          <w:szCs w:val="28"/>
        </w:rPr>
        <w:t xml:space="preserve"> </w:t>
      </w:r>
      <w:r w:rsidRPr="007D06A1">
        <w:rPr>
          <w:rFonts w:ascii="Simplified Arabic" w:hAnsi="Simplified Arabic" w:cs="Simplified Arabic"/>
          <w:sz w:val="28"/>
          <w:szCs w:val="28"/>
          <w:rtl/>
        </w:rPr>
        <w:t>لا</w:t>
      </w:r>
      <w:r w:rsidRPr="007D06A1">
        <w:rPr>
          <w:rFonts w:ascii="Simplified Arabic" w:hAnsi="Simplified Arabic" w:cs="Simplified Arabic"/>
          <w:sz w:val="28"/>
          <w:szCs w:val="28"/>
        </w:rPr>
        <w:t xml:space="preserve"> </w:t>
      </w:r>
      <w:r w:rsidRPr="007D06A1">
        <w:rPr>
          <w:rFonts w:ascii="Simplified Arabic" w:hAnsi="Simplified Arabic" w:cs="Simplified Arabic"/>
          <w:sz w:val="28"/>
          <w:szCs w:val="28"/>
          <w:rtl/>
        </w:rPr>
        <w:t>تُهزم،</w:t>
      </w:r>
      <w:r w:rsidRPr="007D06A1">
        <w:rPr>
          <w:rFonts w:ascii="Simplified Arabic" w:hAnsi="Simplified Arabic" w:cs="Simplified Arabic"/>
          <w:sz w:val="28"/>
          <w:szCs w:val="28"/>
        </w:rPr>
        <w:t xml:space="preserve"> </w:t>
      </w:r>
      <w:r w:rsidRPr="007D06A1">
        <w:rPr>
          <w:rFonts w:ascii="Simplified Arabic" w:hAnsi="Simplified Arabic" w:cs="Simplified Arabic"/>
          <w:sz w:val="28"/>
          <w:szCs w:val="28"/>
          <w:rtl/>
        </w:rPr>
        <w:t>وأن</w:t>
      </w:r>
      <w:r w:rsidRPr="007D06A1">
        <w:rPr>
          <w:rFonts w:ascii="Simplified Arabic" w:hAnsi="Simplified Arabic" w:cs="Simplified Arabic"/>
          <w:sz w:val="28"/>
          <w:szCs w:val="28"/>
        </w:rPr>
        <w:t xml:space="preserve"> </w:t>
      </w:r>
      <w:r w:rsidRPr="007D06A1">
        <w:rPr>
          <w:rFonts w:ascii="Simplified Arabic" w:hAnsi="Simplified Arabic" w:cs="Simplified Arabic"/>
          <w:sz w:val="28"/>
          <w:szCs w:val="28"/>
          <w:rtl/>
        </w:rPr>
        <w:t>مدرسة</w:t>
      </w:r>
      <w:r w:rsidRPr="007D06A1">
        <w:rPr>
          <w:rFonts w:ascii="Simplified Arabic" w:hAnsi="Simplified Arabic" w:cs="Simplified Arabic"/>
          <w:sz w:val="28"/>
          <w:szCs w:val="28"/>
        </w:rPr>
        <w:t xml:space="preserve"> </w:t>
      </w:r>
      <w:r w:rsidRPr="007D06A1">
        <w:rPr>
          <w:rFonts w:ascii="Simplified Arabic" w:hAnsi="Simplified Arabic" w:cs="Simplified Arabic"/>
          <w:sz w:val="28"/>
          <w:szCs w:val="28"/>
          <w:rtl/>
        </w:rPr>
        <w:t>الشهداء</w:t>
      </w:r>
      <w:r w:rsidRPr="007D06A1">
        <w:rPr>
          <w:rFonts w:ascii="Simplified Arabic" w:hAnsi="Simplified Arabic" w:cs="Simplified Arabic"/>
          <w:sz w:val="28"/>
          <w:szCs w:val="28"/>
        </w:rPr>
        <w:t xml:space="preserve"> </w:t>
      </w:r>
      <w:r w:rsidRPr="007D06A1">
        <w:rPr>
          <w:rFonts w:ascii="Simplified Arabic" w:hAnsi="Simplified Arabic" w:cs="Simplified Arabic"/>
          <w:sz w:val="28"/>
          <w:szCs w:val="28"/>
          <w:rtl/>
        </w:rPr>
        <w:t>لا</w:t>
      </w:r>
      <w:r w:rsidRPr="007D06A1">
        <w:rPr>
          <w:rFonts w:ascii="Simplified Arabic" w:hAnsi="Simplified Arabic" w:cs="Simplified Arabic"/>
          <w:sz w:val="28"/>
          <w:szCs w:val="28"/>
        </w:rPr>
        <w:t xml:space="preserve"> </w:t>
      </w:r>
      <w:r w:rsidRPr="007D06A1">
        <w:rPr>
          <w:rFonts w:ascii="Simplified Arabic" w:hAnsi="Simplified Arabic" w:cs="Simplified Arabic"/>
          <w:sz w:val="28"/>
          <w:szCs w:val="28"/>
          <w:rtl/>
        </w:rPr>
        <w:t>تنطفئ</w:t>
      </w:r>
      <w:r w:rsidRPr="007D06A1">
        <w:rPr>
          <w:rFonts w:ascii="Simplified Arabic" w:hAnsi="Simplified Arabic" w:cs="Simplified Arabic"/>
          <w:sz w:val="28"/>
          <w:szCs w:val="28"/>
        </w:rPr>
        <w:t>.</w:t>
      </w:r>
    </w:p>
    <w:p w:rsidR="00F453C9" w:rsidRPr="007D06A1" w:rsidRDefault="001C7809" w:rsidP="00844E95">
      <w:pPr>
        <w:pStyle w:val="1"/>
        <w:bidi/>
        <w:spacing w:before="0"/>
        <w:jc w:val="both"/>
        <w:rPr>
          <w:rFonts w:ascii="Simplified Arabic" w:hAnsi="Simplified Arabic" w:cs="Simplified Arabic"/>
          <w:color w:val="auto"/>
        </w:rPr>
      </w:pPr>
      <w:r w:rsidRPr="007D06A1">
        <w:rPr>
          <w:rFonts w:ascii="Simplified Arabic" w:hAnsi="Simplified Arabic" w:cs="Simplified Arabic"/>
          <w:color w:val="auto"/>
          <w:rtl/>
        </w:rPr>
        <w:t>الخاتمة</w:t>
      </w:r>
    </w:p>
    <w:p w:rsidR="00F01205" w:rsidRDefault="001C7809" w:rsidP="00844E95">
      <w:pPr>
        <w:bidi/>
        <w:spacing w:after="0"/>
        <w:jc w:val="both"/>
        <w:rPr>
          <w:rFonts w:ascii="Simplified Arabic" w:hAnsi="Simplified Arabic" w:cs="Simplified Arabic"/>
          <w:sz w:val="28"/>
          <w:szCs w:val="28"/>
        </w:rPr>
      </w:pPr>
      <w:r w:rsidRPr="007D06A1">
        <w:rPr>
          <w:rFonts w:ascii="Simplified Arabic" w:hAnsi="Simplified Arabic" w:cs="Simplified Arabic"/>
          <w:sz w:val="28"/>
          <w:szCs w:val="28"/>
          <w:rtl/>
        </w:rPr>
        <w:t>الحشد</w:t>
      </w:r>
      <w:r w:rsidRPr="007D06A1">
        <w:rPr>
          <w:rFonts w:ascii="Simplified Arabic" w:hAnsi="Simplified Arabic" w:cs="Simplified Arabic"/>
          <w:sz w:val="28"/>
          <w:szCs w:val="28"/>
        </w:rPr>
        <w:t xml:space="preserve"> </w:t>
      </w:r>
      <w:r w:rsidRPr="007D06A1">
        <w:rPr>
          <w:rFonts w:ascii="Simplified Arabic" w:hAnsi="Simplified Arabic" w:cs="Simplified Arabic"/>
          <w:sz w:val="28"/>
          <w:szCs w:val="28"/>
          <w:rtl/>
        </w:rPr>
        <w:t>الشعبي</w:t>
      </w:r>
      <w:r w:rsidRPr="007D06A1">
        <w:rPr>
          <w:rFonts w:ascii="Simplified Arabic" w:hAnsi="Simplified Arabic" w:cs="Simplified Arabic"/>
          <w:sz w:val="28"/>
          <w:szCs w:val="28"/>
        </w:rPr>
        <w:t xml:space="preserve"> </w:t>
      </w:r>
      <w:r w:rsidRPr="007D06A1">
        <w:rPr>
          <w:rFonts w:ascii="Simplified Arabic" w:hAnsi="Simplified Arabic" w:cs="Simplified Arabic"/>
          <w:sz w:val="28"/>
          <w:szCs w:val="28"/>
          <w:rtl/>
        </w:rPr>
        <w:t>المقدس</w:t>
      </w:r>
      <w:r w:rsidRPr="007D06A1">
        <w:rPr>
          <w:rFonts w:ascii="Simplified Arabic" w:hAnsi="Simplified Arabic" w:cs="Simplified Arabic"/>
          <w:sz w:val="28"/>
          <w:szCs w:val="28"/>
        </w:rPr>
        <w:t xml:space="preserve"> </w:t>
      </w:r>
      <w:r w:rsidRPr="007D06A1">
        <w:rPr>
          <w:rFonts w:ascii="Simplified Arabic" w:hAnsi="Simplified Arabic" w:cs="Simplified Arabic"/>
          <w:sz w:val="28"/>
          <w:szCs w:val="28"/>
          <w:rtl/>
        </w:rPr>
        <w:t>ليس</w:t>
      </w:r>
      <w:r w:rsidRPr="007D06A1">
        <w:rPr>
          <w:rFonts w:ascii="Simplified Arabic" w:hAnsi="Simplified Arabic" w:cs="Simplified Arabic"/>
          <w:sz w:val="28"/>
          <w:szCs w:val="28"/>
        </w:rPr>
        <w:t xml:space="preserve"> </w:t>
      </w:r>
      <w:r w:rsidRPr="007D06A1">
        <w:rPr>
          <w:rFonts w:ascii="Simplified Arabic" w:hAnsi="Simplified Arabic" w:cs="Simplified Arabic"/>
          <w:sz w:val="28"/>
          <w:szCs w:val="28"/>
          <w:rtl/>
        </w:rPr>
        <w:t>مجرد</w:t>
      </w:r>
      <w:r w:rsidRPr="007D06A1">
        <w:rPr>
          <w:rFonts w:ascii="Simplified Arabic" w:hAnsi="Simplified Arabic" w:cs="Simplified Arabic"/>
          <w:sz w:val="28"/>
          <w:szCs w:val="28"/>
        </w:rPr>
        <w:t xml:space="preserve"> </w:t>
      </w:r>
      <w:r w:rsidRPr="007D06A1">
        <w:rPr>
          <w:rFonts w:ascii="Simplified Arabic" w:hAnsi="Simplified Arabic" w:cs="Simplified Arabic"/>
          <w:sz w:val="28"/>
          <w:szCs w:val="28"/>
          <w:rtl/>
        </w:rPr>
        <w:t>قوة</w:t>
      </w:r>
      <w:r w:rsidRPr="007D06A1">
        <w:rPr>
          <w:rFonts w:ascii="Simplified Arabic" w:hAnsi="Simplified Arabic" w:cs="Simplified Arabic"/>
          <w:sz w:val="28"/>
          <w:szCs w:val="28"/>
        </w:rPr>
        <w:t xml:space="preserve"> </w:t>
      </w:r>
      <w:r w:rsidRPr="007D06A1">
        <w:rPr>
          <w:rFonts w:ascii="Simplified Arabic" w:hAnsi="Simplified Arabic" w:cs="Simplified Arabic"/>
          <w:sz w:val="28"/>
          <w:szCs w:val="28"/>
          <w:rtl/>
        </w:rPr>
        <w:t>عسكرية،</w:t>
      </w:r>
      <w:r w:rsidRPr="007D06A1">
        <w:rPr>
          <w:rFonts w:ascii="Simplified Arabic" w:hAnsi="Simplified Arabic" w:cs="Simplified Arabic"/>
          <w:sz w:val="28"/>
          <w:szCs w:val="28"/>
        </w:rPr>
        <w:t xml:space="preserve"> </w:t>
      </w:r>
      <w:r w:rsidRPr="007D06A1">
        <w:rPr>
          <w:rFonts w:ascii="Simplified Arabic" w:hAnsi="Simplified Arabic" w:cs="Simplified Arabic"/>
          <w:sz w:val="28"/>
          <w:szCs w:val="28"/>
          <w:rtl/>
        </w:rPr>
        <w:t>بل</w:t>
      </w:r>
      <w:r w:rsidRPr="007D06A1">
        <w:rPr>
          <w:rFonts w:ascii="Simplified Arabic" w:hAnsi="Simplified Arabic" w:cs="Simplified Arabic"/>
          <w:sz w:val="28"/>
          <w:szCs w:val="28"/>
        </w:rPr>
        <w:t xml:space="preserve"> </w:t>
      </w:r>
      <w:r w:rsidRPr="007D06A1">
        <w:rPr>
          <w:rFonts w:ascii="Simplified Arabic" w:hAnsi="Simplified Arabic" w:cs="Simplified Arabic"/>
          <w:sz w:val="28"/>
          <w:szCs w:val="28"/>
          <w:rtl/>
        </w:rPr>
        <w:t>هو</w:t>
      </w:r>
      <w:r w:rsidRPr="007D06A1">
        <w:rPr>
          <w:rFonts w:ascii="Simplified Arabic" w:hAnsi="Simplified Arabic" w:cs="Simplified Arabic"/>
          <w:sz w:val="28"/>
          <w:szCs w:val="28"/>
        </w:rPr>
        <w:t xml:space="preserve"> </w:t>
      </w:r>
      <w:r w:rsidRPr="007D06A1">
        <w:rPr>
          <w:rFonts w:ascii="Simplified Arabic" w:hAnsi="Simplified Arabic" w:cs="Simplified Arabic"/>
          <w:sz w:val="28"/>
          <w:szCs w:val="28"/>
          <w:rtl/>
        </w:rPr>
        <w:t>ملحمة</w:t>
      </w:r>
      <w:r w:rsidRPr="007D06A1">
        <w:rPr>
          <w:rFonts w:ascii="Simplified Arabic" w:hAnsi="Simplified Arabic" w:cs="Simplified Arabic"/>
          <w:sz w:val="28"/>
          <w:szCs w:val="28"/>
        </w:rPr>
        <w:t xml:space="preserve"> </w:t>
      </w:r>
      <w:r w:rsidRPr="007D06A1">
        <w:rPr>
          <w:rFonts w:ascii="Simplified Arabic" w:hAnsi="Simplified Arabic" w:cs="Simplified Arabic"/>
          <w:sz w:val="28"/>
          <w:szCs w:val="28"/>
          <w:rtl/>
        </w:rPr>
        <w:t>روحية</w:t>
      </w:r>
      <w:r w:rsidRPr="007D06A1">
        <w:rPr>
          <w:rFonts w:ascii="Simplified Arabic" w:hAnsi="Simplified Arabic" w:cs="Simplified Arabic"/>
          <w:sz w:val="28"/>
          <w:szCs w:val="28"/>
        </w:rPr>
        <w:t xml:space="preserve"> </w:t>
      </w:r>
      <w:r w:rsidRPr="007D06A1">
        <w:rPr>
          <w:rFonts w:ascii="Simplified Arabic" w:hAnsi="Simplified Arabic" w:cs="Simplified Arabic"/>
          <w:sz w:val="28"/>
          <w:szCs w:val="28"/>
          <w:rtl/>
        </w:rPr>
        <w:t>وتاريخية</w:t>
      </w:r>
      <w:r w:rsidRPr="007D06A1">
        <w:rPr>
          <w:rFonts w:ascii="Simplified Arabic" w:hAnsi="Simplified Arabic" w:cs="Simplified Arabic"/>
          <w:sz w:val="28"/>
          <w:szCs w:val="28"/>
        </w:rPr>
        <w:t xml:space="preserve">. </w:t>
      </w:r>
      <w:r w:rsidRPr="007D06A1">
        <w:rPr>
          <w:rFonts w:ascii="Simplified Arabic" w:hAnsi="Simplified Arabic" w:cs="Simplified Arabic"/>
          <w:sz w:val="28"/>
          <w:szCs w:val="28"/>
          <w:rtl/>
        </w:rPr>
        <w:t>فيه</w:t>
      </w:r>
      <w:r w:rsidRPr="007D06A1">
        <w:rPr>
          <w:rFonts w:ascii="Simplified Arabic" w:hAnsi="Simplified Arabic" w:cs="Simplified Arabic"/>
          <w:sz w:val="28"/>
          <w:szCs w:val="28"/>
        </w:rPr>
        <w:t xml:space="preserve"> </w:t>
      </w:r>
      <w:r w:rsidRPr="007D06A1">
        <w:rPr>
          <w:rFonts w:ascii="Simplified Arabic" w:hAnsi="Simplified Arabic" w:cs="Simplified Arabic"/>
          <w:sz w:val="28"/>
          <w:szCs w:val="28"/>
          <w:rtl/>
        </w:rPr>
        <w:t>اجتمع</w:t>
      </w:r>
      <w:r w:rsidRPr="007D06A1">
        <w:rPr>
          <w:rFonts w:ascii="Simplified Arabic" w:hAnsi="Simplified Arabic" w:cs="Simplified Arabic"/>
          <w:sz w:val="28"/>
          <w:szCs w:val="28"/>
        </w:rPr>
        <w:t xml:space="preserve"> </w:t>
      </w:r>
      <w:r w:rsidRPr="007D06A1">
        <w:rPr>
          <w:rFonts w:ascii="Simplified Arabic" w:hAnsi="Simplified Arabic" w:cs="Simplified Arabic"/>
          <w:sz w:val="28"/>
          <w:szCs w:val="28"/>
          <w:rtl/>
        </w:rPr>
        <w:t>نداء</w:t>
      </w:r>
      <w:r w:rsidRPr="007D06A1">
        <w:rPr>
          <w:rFonts w:ascii="Simplified Arabic" w:hAnsi="Simplified Arabic" w:cs="Simplified Arabic"/>
          <w:sz w:val="28"/>
          <w:szCs w:val="28"/>
        </w:rPr>
        <w:t xml:space="preserve"> </w:t>
      </w:r>
      <w:r w:rsidRPr="007D06A1">
        <w:rPr>
          <w:rFonts w:ascii="Simplified Arabic" w:hAnsi="Simplified Arabic" w:cs="Simplified Arabic"/>
          <w:sz w:val="28"/>
          <w:szCs w:val="28"/>
          <w:rtl/>
        </w:rPr>
        <w:t>المرجعية،</w:t>
      </w:r>
      <w:r w:rsidRPr="007D06A1">
        <w:rPr>
          <w:rFonts w:ascii="Simplified Arabic" w:hAnsi="Simplified Arabic" w:cs="Simplified Arabic"/>
          <w:sz w:val="28"/>
          <w:szCs w:val="28"/>
        </w:rPr>
        <w:t xml:space="preserve"> </w:t>
      </w:r>
      <w:r w:rsidRPr="007D06A1">
        <w:rPr>
          <w:rFonts w:ascii="Simplified Arabic" w:hAnsi="Simplified Arabic" w:cs="Simplified Arabic"/>
          <w:sz w:val="28"/>
          <w:szCs w:val="28"/>
          <w:rtl/>
        </w:rPr>
        <w:t>وتضحيات</w:t>
      </w:r>
      <w:r w:rsidRPr="007D06A1">
        <w:rPr>
          <w:rFonts w:ascii="Simplified Arabic" w:hAnsi="Simplified Arabic" w:cs="Simplified Arabic"/>
          <w:sz w:val="28"/>
          <w:szCs w:val="28"/>
        </w:rPr>
        <w:t xml:space="preserve"> </w:t>
      </w:r>
      <w:r w:rsidRPr="007D06A1">
        <w:rPr>
          <w:rFonts w:ascii="Simplified Arabic" w:hAnsi="Simplified Arabic" w:cs="Simplified Arabic"/>
          <w:sz w:val="28"/>
          <w:szCs w:val="28"/>
          <w:rtl/>
        </w:rPr>
        <w:t>الشعب،</w:t>
      </w:r>
      <w:r w:rsidRPr="007D06A1">
        <w:rPr>
          <w:rFonts w:ascii="Simplified Arabic" w:hAnsi="Simplified Arabic" w:cs="Simplified Arabic"/>
          <w:sz w:val="28"/>
          <w:szCs w:val="28"/>
        </w:rPr>
        <w:t xml:space="preserve"> </w:t>
      </w:r>
      <w:r w:rsidRPr="007D06A1">
        <w:rPr>
          <w:rFonts w:ascii="Simplified Arabic" w:hAnsi="Simplified Arabic" w:cs="Simplified Arabic"/>
          <w:sz w:val="28"/>
          <w:szCs w:val="28"/>
          <w:rtl/>
        </w:rPr>
        <w:t>وبطولات</w:t>
      </w:r>
      <w:r w:rsidRPr="007D06A1">
        <w:rPr>
          <w:rFonts w:ascii="Simplified Arabic" w:hAnsi="Simplified Arabic" w:cs="Simplified Arabic"/>
          <w:sz w:val="28"/>
          <w:szCs w:val="28"/>
        </w:rPr>
        <w:t xml:space="preserve"> </w:t>
      </w:r>
      <w:r w:rsidRPr="007D06A1">
        <w:rPr>
          <w:rFonts w:ascii="Simplified Arabic" w:hAnsi="Simplified Arabic" w:cs="Simplified Arabic"/>
          <w:sz w:val="28"/>
          <w:szCs w:val="28"/>
          <w:rtl/>
        </w:rPr>
        <w:t>القادة،</w:t>
      </w:r>
      <w:r w:rsidRPr="007D06A1">
        <w:rPr>
          <w:rFonts w:ascii="Simplified Arabic" w:hAnsi="Simplified Arabic" w:cs="Simplified Arabic"/>
          <w:sz w:val="28"/>
          <w:szCs w:val="28"/>
        </w:rPr>
        <w:t xml:space="preserve"> </w:t>
      </w:r>
      <w:r w:rsidRPr="007D06A1">
        <w:rPr>
          <w:rFonts w:ascii="Simplified Arabic" w:hAnsi="Simplified Arabic" w:cs="Simplified Arabic"/>
          <w:sz w:val="28"/>
          <w:szCs w:val="28"/>
          <w:rtl/>
        </w:rPr>
        <w:t>لتُكتب</w:t>
      </w:r>
      <w:r w:rsidRPr="007D06A1">
        <w:rPr>
          <w:rFonts w:ascii="Simplified Arabic" w:hAnsi="Simplified Arabic" w:cs="Simplified Arabic"/>
          <w:sz w:val="28"/>
          <w:szCs w:val="28"/>
        </w:rPr>
        <w:t xml:space="preserve"> </w:t>
      </w:r>
      <w:r w:rsidRPr="007D06A1">
        <w:rPr>
          <w:rFonts w:ascii="Simplified Arabic" w:hAnsi="Simplified Arabic" w:cs="Simplified Arabic"/>
          <w:sz w:val="28"/>
          <w:szCs w:val="28"/>
          <w:rtl/>
        </w:rPr>
        <w:t>قصة</w:t>
      </w:r>
      <w:r w:rsidRPr="007D06A1">
        <w:rPr>
          <w:rFonts w:ascii="Simplified Arabic" w:hAnsi="Simplified Arabic" w:cs="Simplified Arabic"/>
          <w:sz w:val="28"/>
          <w:szCs w:val="28"/>
        </w:rPr>
        <w:t xml:space="preserve"> </w:t>
      </w:r>
      <w:r w:rsidRPr="007D06A1">
        <w:rPr>
          <w:rFonts w:ascii="Simplified Arabic" w:hAnsi="Simplified Arabic" w:cs="Simplified Arabic"/>
          <w:sz w:val="28"/>
          <w:szCs w:val="28"/>
          <w:rtl/>
        </w:rPr>
        <w:t>ستبقى</w:t>
      </w:r>
      <w:r w:rsidRPr="007D06A1">
        <w:rPr>
          <w:rFonts w:ascii="Simplified Arabic" w:hAnsi="Simplified Arabic" w:cs="Simplified Arabic"/>
          <w:sz w:val="28"/>
          <w:szCs w:val="28"/>
        </w:rPr>
        <w:t xml:space="preserve"> </w:t>
      </w:r>
      <w:r w:rsidRPr="007D06A1">
        <w:rPr>
          <w:rFonts w:ascii="Simplified Arabic" w:hAnsi="Simplified Arabic" w:cs="Simplified Arabic"/>
          <w:sz w:val="28"/>
          <w:szCs w:val="28"/>
          <w:rtl/>
        </w:rPr>
        <w:t>خالدة</w:t>
      </w:r>
      <w:r w:rsidRPr="007D06A1">
        <w:rPr>
          <w:rFonts w:ascii="Simplified Arabic" w:hAnsi="Simplified Arabic" w:cs="Simplified Arabic"/>
          <w:sz w:val="28"/>
          <w:szCs w:val="28"/>
        </w:rPr>
        <w:t xml:space="preserve"> </w:t>
      </w:r>
      <w:r w:rsidRPr="007D06A1">
        <w:rPr>
          <w:rFonts w:ascii="Simplified Arabic" w:hAnsi="Simplified Arabic" w:cs="Simplified Arabic"/>
          <w:sz w:val="28"/>
          <w:szCs w:val="28"/>
          <w:rtl/>
        </w:rPr>
        <w:t>في</w:t>
      </w:r>
      <w:r w:rsidRPr="007D06A1">
        <w:rPr>
          <w:rFonts w:ascii="Simplified Arabic" w:hAnsi="Simplified Arabic" w:cs="Simplified Arabic"/>
          <w:sz w:val="28"/>
          <w:szCs w:val="28"/>
        </w:rPr>
        <w:t xml:space="preserve"> </w:t>
      </w:r>
      <w:r w:rsidRPr="007D06A1">
        <w:rPr>
          <w:rFonts w:ascii="Simplified Arabic" w:hAnsi="Simplified Arabic" w:cs="Simplified Arabic"/>
          <w:sz w:val="28"/>
          <w:szCs w:val="28"/>
          <w:rtl/>
        </w:rPr>
        <w:t>وجدان</w:t>
      </w:r>
      <w:r w:rsidRPr="007D06A1">
        <w:rPr>
          <w:rFonts w:ascii="Simplified Arabic" w:hAnsi="Simplified Arabic" w:cs="Simplified Arabic"/>
          <w:sz w:val="28"/>
          <w:szCs w:val="28"/>
        </w:rPr>
        <w:t xml:space="preserve"> </w:t>
      </w:r>
      <w:r w:rsidRPr="007D06A1">
        <w:rPr>
          <w:rFonts w:ascii="Simplified Arabic" w:hAnsi="Simplified Arabic" w:cs="Simplified Arabic"/>
          <w:sz w:val="28"/>
          <w:szCs w:val="28"/>
          <w:rtl/>
        </w:rPr>
        <w:t>الأمة</w:t>
      </w:r>
      <w:r w:rsidRPr="007D06A1">
        <w:rPr>
          <w:rFonts w:ascii="Simplified Arabic" w:hAnsi="Simplified Arabic" w:cs="Simplified Arabic"/>
          <w:sz w:val="28"/>
          <w:szCs w:val="28"/>
        </w:rPr>
        <w:t>.</w:t>
      </w:r>
    </w:p>
    <w:p w:rsidR="00F01205" w:rsidRDefault="001C7809" w:rsidP="00F01205">
      <w:pPr>
        <w:bidi/>
        <w:spacing w:after="0"/>
        <w:jc w:val="both"/>
        <w:rPr>
          <w:rFonts w:ascii="Simplified Arabic" w:hAnsi="Simplified Arabic" w:cs="Simplified Arabic" w:hint="cs"/>
          <w:sz w:val="28"/>
          <w:szCs w:val="28"/>
          <w:rtl/>
        </w:rPr>
      </w:pPr>
      <w:r w:rsidRPr="007D06A1">
        <w:rPr>
          <w:rFonts w:ascii="Simplified Arabic" w:hAnsi="Simplified Arabic" w:cs="Simplified Arabic"/>
          <w:sz w:val="28"/>
          <w:szCs w:val="28"/>
          <w:rtl/>
        </w:rPr>
        <w:t>وسيظل</w:t>
      </w:r>
      <w:r w:rsidRPr="007D06A1">
        <w:rPr>
          <w:rFonts w:ascii="Simplified Arabic" w:hAnsi="Simplified Arabic" w:cs="Simplified Arabic"/>
          <w:sz w:val="28"/>
          <w:szCs w:val="28"/>
        </w:rPr>
        <w:t xml:space="preserve"> </w:t>
      </w:r>
      <w:r w:rsidRPr="007D06A1">
        <w:rPr>
          <w:rFonts w:ascii="Simplified Arabic" w:hAnsi="Simplified Arabic" w:cs="Simplified Arabic"/>
          <w:sz w:val="28"/>
          <w:szCs w:val="28"/>
          <w:rtl/>
        </w:rPr>
        <w:t>التاريخ</w:t>
      </w:r>
      <w:r w:rsidRPr="007D06A1">
        <w:rPr>
          <w:rFonts w:ascii="Simplified Arabic" w:hAnsi="Simplified Arabic" w:cs="Simplified Arabic"/>
          <w:sz w:val="28"/>
          <w:szCs w:val="28"/>
        </w:rPr>
        <w:t xml:space="preserve"> </w:t>
      </w:r>
      <w:r w:rsidRPr="007D06A1">
        <w:rPr>
          <w:rFonts w:ascii="Simplified Arabic" w:hAnsi="Simplified Arabic" w:cs="Simplified Arabic"/>
          <w:sz w:val="28"/>
          <w:szCs w:val="28"/>
          <w:rtl/>
        </w:rPr>
        <w:t>يذكر</w:t>
      </w:r>
      <w:r w:rsidRPr="007D06A1">
        <w:rPr>
          <w:rFonts w:ascii="Simplified Arabic" w:hAnsi="Simplified Arabic" w:cs="Simplified Arabic"/>
          <w:sz w:val="28"/>
          <w:szCs w:val="28"/>
        </w:rPr>
        <w:t xml:space="preserve">: </w:t>
      </w:r>
      <w:r w:rsidRPr="007D06A1">
        <w:rPr>
          <w:rFonts w:ascii="Simplified Arabic" w:hAnsi="Simplified Arabic" w:cs="Simplified Arabic"/>
          <w:sz w:val="28"/>
          <w:szCs w:val="28"/>
          <w:rtl/>
        </w:rPr>
        <w:t>أن</w:t>
      </w:r>
      <w:r w:rsidRPr="007D06A1">
        <w:rPr>
          <w:rFonts w:ascii="Simplified Arabic" w:hAnsi="Simplified Arabic" w:cs="Simplified Arabic"/>
          <w:sz w:val="28"/>
          <w:szCs w:val="28"/>
        </w:rPr>
        <w:t xml:space="preserve"> </w:t>
      </w:r>
      <w:r w:rsidRPr="007D06A1">
        <w:rPr>
          <w:rFonts w:ascii="Simplified Arabic" w:hAnsi="Simplified Arabic" w:cs="Simplified Arabic"/>
          <w:sz w:val="28"/>
          <w:szCs w:val="28"/>
          <w:rtl/>
        </w:rPr>
        <w:t>في</w:t>
      </w:r>
      <w:r w:rsidRPr="007D06A1">
        <w:rPr>
          <w:rFonts w:ascii="Simplified Arabic" w:hAnsi="Simplified Arabic" w:cs="Simplified Arabic"/>
          <w:sz w:val="28"/>
          <w:szCs w:val="28"/>
        </w:rPr>
        <w:t xml:space="preserve"> </w:t>
      </w:r>
      <w:r w:rsidRPr="007D06A1">
        <w:rPr>
          <w:rFonts w:ascii="Simplified Arabic" w:hAnsi="Simplified Arabic" w:cs="Simplified Arabic"/>
          <w:sz w:val="28"/>
          <w:szCs w:val="28"/>
          <w:rtl/>
        </w:rPr>
        <w:t>زمن</w:t>
      </w:r>
      <w:r w:rsidRPr="007D06A1">
        <w:rPr>
          <w:rFonts w:ascii="Simplified Arabic" w:hAnsi="Simplified Arabic" w:cs="Simplified Arabic"/>
          <w:sz w:val="28"/>
          <w:szCs w:val="28"/>
        </w:rPr>
        <w:t xml:space="preserve"> </w:t>
      </w:r>
      <w:r w:rsidRPr="007D06A1">
        <w:rPr>
          <w:rFonts w:ascii="Simplified Arabic" w:hAnsi="Simplified Arabic" w:cs="Simplified Arabic"/>
          <w:sz w:val="28"/>
          <w:szCs w:val="28"/>
          <w:rtl/>
        </w:rPr>
        <w:t>الظلام،</w:t>
      </w:r>
      <w:r w:rsidRPr="007D06A1">
        <w:rPr>
          <w:rFonts w:ascii="Simplified Arabic" w:hAnsi="Simplified Arabic" w:cs="Simplified Arabic"/>
          <w:sz w:val="28"/>
          <w:szCs w:val="28"/>
        </w:rPr>
        <w:t xml:space="preserve"> </w:t>
      </w:r>
      <w:r w:rsidRPr="007D06A1">
        <w:rPr>
          <w:rFonts w:ascii="Simplified Arabic" w:hAnsi="Simplified Arabic" w:cs="Simplified Arabic"/>
          <w:sz w:val="28"/>
          <w:szCs w:val="28"/>
          <w:rtl/>
        </w:rPr>
        <w:t>كان</w:t>
      </w:r>
      <w:r w:rsidRPr="007D06A1">
        <w:rPr>
          <w:rFonts w:ascii="Simplified Arabic" w:hAnsi="Simplified Arabic" w:cs="Simplified Arabic"/>
          <w:sz w:val="28"/>
          <w:szCs w:val="28"/>
        </w:rPr>
        <w:t xml:space="preserve"> </w:t>
      </w:r>
      <w:r w:rsidRPr="007D06A1">
        <w:rPr>
          <w:rFonts w:ascii="Simplified Arabic" w:hAnsi="Simplified Arabic" w:cs="Simplified Arabic"/>
          <w:sz w:val="28"/>
          <w:szCs w:val="28"/>
          <w:rtl/>
        </w:rPr>
        <w:t>هناك</w:t>
      </w:r>
      <w:r w:rsidRPr="007D06A1">
        <w:rPr>
          <w:rFonts w:ascii="Simplified Arabic" w:hAnsi="Simplified Arabic" w:cs="Simplified Arabic"/>
          <w:sz w:val="28"/>
          <w:szCs w:val="28"/>
        </w:rPr>
        <w:t xml:space="preserve"> </w:t>
      </w:r>
      <w:r w:rsidRPr="007D06A1">
        <w:rPr>
          <w:rFonts w:ascii="Simplified Arabic" w:hAnsi="Simplified Arabic" w:cs="Simplified Arabic"/>
          <w:sz w:val="28"/>
          <w:szCs w:val="28"/>
          <w:rtl/>
        </w:rPr>
        <w:t>رجالٌ</w:t>
      </w:r>
      <w:r w:rsidRPr="007D06A1">
        <w:rPr>
          <w:rFonts w:ascii="Simplified Arabic" w:hAnsi="Simplified Arabic" w:cs="Simplified Arabic"/>
          <w:sz w:val="28"/>
          <w:szCs w:val="28"/>
        </w:rPr>
        <w:t xml:space="preserve"> </w:t>
      </w:r>
      <w:r w:rsidRPr="007D06A1">
        <w:rPr>
          <w:rFonts w:ascii="Simplified Arabic" w:hAnsi="Simplified Arabic" w:cs="Simplified Arabic"/>
          <w:sz w:val="28"/>
          <w:szCs w:val="28"/>
          <w:rtl/>
        </w:rPr>
        <w:t>اسمهُم</w:t>
      </w:r>
      <w:r w:rsidRPr="007D06A1">
        <w:rPr>
          <w:rFonts w:ascii="Simplified Arabic" w:hAnsi="Simplified Arabic" w:cs="Simplified Arabic"/>
          <w:sz w:val="28"/>
          <w:szCs w:val="28"/>
        </w:rPr>
        <w:t xml:space="preserve"> </w:t>
      </w:r>
      <w:r w:rsidRPr="007D06A1">
        <w:rPr>
          <w:rFonts w:ascii="Simplified Arabic" w:hAnsi="Simplified Arabic" w:cs="Simplified Arabic"/>
          <w:sz w:val="28"/>
          <w:szCs w:val="28"/>
          <w:rtl/>
        </w:rPr>
        <w:t>أبو</w:t>
      </w:r>
      <w:r w:rsidRPr="007D06A1">
        <w:rPr>
          <w:rFonts w:ascii="Simplified Arabic" w:hAnsi="Simplified Arabic" w:cs="Simplified Arabic"/>
          <w:sz w:val="28"/>
          <w:szCs w:val="28"/>
        </w:rPr>
        <w:t xml:space="preserve"> </w:t>
      </w:r>
      <w:r w:rsidRPr="007D06A1">
        <w:rPr>
          <w:rFonts w:ascii="Simplified Arabic" w:hAnsi="Simplified Arabic" w:cs="Simplified Arabic"/>
          <w:sz w:val="28"/>
          <w:szCs w:val="28"/>
          <w:rtl/>
        </w:rPr>
        <w:t>مهدي</w:t>
      </w:r>
      <w:r w:rsidRPr="007D06A1">
        <w:rPr>
          <w:rFonts w:ascii="Simplified Arabic" w:hAnsi="Simplified Arabic" w:cs="Simplified Arabic"/>
          <w:sz w:val="28"/>
          <w:szCs w:val="28"/>
        </w:rPr>
        <w:t xml:space="preserve"> </w:t>
      </w:r>
      <w:r w:rsidRPr="007D06A1">
        <w:rPr>
          <w:rFonts w:ascii="Simplified Arabic" w:hAnsi="Simplified Arabic" w:cs="Simplified Arabic"/>
          <w:sz w:val="28"/>
          <w:szCs w:val="28"/>
          <w:rtl/>
        </w:rPr>
        <w:t>المهندس،</w:t>
      </w:r>
      <w:r w:rsidRPr="007D06A1">
        <w:rPr>
          <w:rFonts w:ascii="Simplified Arabic" w:hAnsi="Simplified Arabic" w:cs="Simplified Arabic"/>
          <w:sz w:val="28"/>
          <w:szCs w:val="28"/>
        </w:rPr>
        <w:t xml:space="preserve"> </w:t>
      </w:r>
      <w:r w:rsidRPr="007D06A1">
        <w:rPr>
          <w:rFonts w:ascii="Simplified Arabic" w:hAnsi="Simplified Arabic" w:cs="Simplified Arabic"/>
          <w:sz w:val="28"/>
          <w:szCs w:val="28"/>
          <w:rtl/>
        </w:rPr>
        <w:t>وقاسم</w:t>
      </w:r>
      <w:r w:rsidRPr="007D06A1">
        <w:rPr>
          <w:rFonts w:ascii="Simplified Arabic" w:hAnsi="Simplified Arabic" w:cs="Simplified Arabic"/>
          <w:sz w:val="28"/>
          <w:szCs w:val="28"/>
        </w:rPr>
        <w:t xml:space="preserve"> </w:t>
      </w:r>
      <w:r w:rsidRPr="007D06A1">
        <w:rPr>
          <w:rFonts w:ascii="Simplified Arabic" w:hAnsi="Simplified Arabic" w:cs="Simplified Arabic"/>
          <w:sz w:val="28"/>
          <w:szCs w:val="28"/>
          <w:rtl/>
        </w:rPr>
        <w:t>سليماني،</w:t>
      </w:r>
      <w:r w:rsidRPr="007D06A1">
        <w:rPr>
          <w:rFonts w:ascii="Simplified Arabic" w:hAnsi="Simplified Arabic" w:cs="Simplified Arabic"/>
          <w:sz w:val="28"/>
          <w:szCs w:val="28"/>
        </w:rPr>
        <w:t xml:space="preserve"> </w:t>
      </w:r>
      <w:r w:rsidRPr="007D06A1">
        <w:rPr>
          <w:rFonts w:ascii="Simplified Arabic" w:hAnsi="Simplified Arabic" w:cs="Simplified Arabic"/>
          <w:sz w:val="28"/>
          <w:szCs w:val="28"/>
          <w:rtl/>
        </w:rPr>
        <w:t>وحسن</w:t>
      </w:r>
      <w:r w:rsidRPr="007D06A1">
        <w:rPr>
          <w:rFonts w:ascii="Simplified Arabic" w:hAnsi="Simplified Arabic" w:cs="Simplified Arabic"/>
          <w:sz w:val="28"/>
          <w:szCs w:val="28"/>
        </w:rPr>
        <w:t xml:space="preserve"> </w:t>
      </w:r>
      <w:r w:rsidRPr="007D06A1">
        <w:rPr>
          <w:rFonts w:ascii="Simplified Arabic" w:hAnsi="Simplified Arabic" w:cs="Simplified Arabic"/>
          <w:sz w:val="28"/>
          <w:szCs w:val="28"/>
          <w:rtl/>
        </w:rPr>
        <w:t>نصر</w:t>
      </w:r>
      <w:r w:rsidRPr="007D06A1">
        <w:rPr>
          <w:rFonts w:ascii="Simplified Arabic" w:hAnsi="Simplified Arabic" w:cs="Simplified Arabic"/>
          <w:sz w:val="28"/>
          <w:szCs w:val="28"/>
        </w:rPr>
        <w:t xml:space="preserve"> </w:t>
      </w:r>
      <w:r w:rsidRPr="007D06A1">
        <w:rPr>
          <w:rFonts w:ascii="Simplified Arabic" w:hAnsi="Simplified Arabic" w:cs="Simplified Arabic"/>
          <w:sz w:val="28"/>
          <w:szCs w:val="28"/>
          <w:rtl/>
        </w:rPr>
        <w:t>الله،</w:t>
      </w:r>
      <w:r w:rsidRPr="007D06A1">
        <w:rPr>
          <w:rFonts w:ascii="Simplified Arabic" w:hAnsi="Simplified Arabic" w:cs="Simplified Arabic"/>
          <w:sz w:val="28"/>
          <w:szCs w:val="28"/>
        </w:rPr>
        <w:t xml:space="preserve"> </w:t>
      </w:r>
      <w:r w:rsidRPr="007D06A1">
        <w:rPr>
          <w:rFonts w:ascii="Simplified Arabic" w:hAnsi="Simplified Arabic" w:cs="Simplified Arabic"/>
          <w:sz w:val="28"/>
          <w:szCs w:val="28"/>
          <w:rtl/>
        </w:rPr>
        <w:t>وقفوا</w:t>
      </w:r>
      <w:r w:rsidRPr="007D06A1">
        <w:rPr>
          <w:rFonts w:ascii="Simplified Arabic" w:hAnsi="Simplified Arabic" w:cs="Simplified Arabic"/>
          <w:sz w:val="28"/>
          <w:szCs w:val="28"/>
        </w:rPr>
        <w:t xml:space="preserve"> </w:t>
      </w:r>
      <w:r w:rsidRPr="007D06A1">
        <w:rPr>
          <w:rFonts w:ascii="Simplified Arabic" w:hAnsi="Simplified Arabic" w:cs="Simplified Arabic"/>
          <w:sz w:val="28"/>
          <w:szCs w:val="28"/>
          <w:rtl/>
        </w:rPr>
        <w:t>مع</w:t>
      </w:r>
      <w:r w:rsidRPr="007D06A1">
        <w:rPr>
          <w:rFonts w:ascii="Simplified Arabic" w:hAnsi="Simplified Arabic" w:cs="Simplified Arabic"/>
          <w:sz w:val="28"/>
          <w:szCs w:val="28"/>
        </w:rPr>
        <w:t xml:space="preserve"> </w:t>
      </w:r>
      <w:r w:rsidRPr="007D06A1">
        <w:rPr>
          <w:rFonts w:ascii="Simplified Arabic" w:hAnsi="Simplified Arabic" w:cs="Simplified Arabic"/>
          <w:sz w:val="28"/>
          <w:szCs w:val="28"/>
          <w:rtl/>
        </w:rPr>
        <w:t>الحشد</w:t>
      </w:r>
      <w:r w:rsidRPr="007D06A1">
        <w:rPr>
          <w:rFonts w:ascii="Simplified Arabic" w:hAnsi="Simplified Arabic" w:cs="Simplified Arabic"/>
          <w:sz w:val="28"/>
          <w:szCs w:val="28"/>
        </w:rPr>
        <w:t xml:space="preserve"> </w:t>
      </w:r>
      <w:r w:rsidRPr="007D06A1">
        <w:rPr>
          <w:rFonts w:ascii="Simplified Arabic" w:hAnsi="Simplified Arabic" w:cs="Simplified Arabic"/>
          <w:sz w:val="28"/>
          <w:szCs w:val="28"/>
          <w:rtl/>
        </w:rPr>
        <w:t>الشعبي</w:t>
      </w:r>
      <w:r w:rsidRPr="007D06A1">
        <w:rPr>
          <w:rFonts w:ascii="Simplified Arabic" w:hAnsi="Simplified Arabic" w:cs="Simplified Arabic"/>
          <w:sz w:val="28"/>
          <w:szCs w:val="28"/>
        </w:rPr>
        <w:t xml:space="preserve"> </w:t>
      </w:r>
      <w:r w:rsidRPr="007D06A1">
        <w:rPr>
          <w:rFonts w:ascii="Simplified Arabic" w:hAnsi="Simplified Arabic" w:cs="Simplified Arabic"/>
          <w:sz w:val="28"/>
          <w:szCs w:val="28"/>
          <w:rtl/>
        </w:rPr>
        <w:t>دفاعًا</w:t>
      </w:r>
      <w:r w:rsidRPr="007D06A1">
        <w:rPr>
          <w:rFonts w:ascii="Simplified Arabic" w:hAnsi="Simplified Arabic" w:cs="Simplified Arabic"/>
          <w:sz w:val="28"/>
          <w:szCs w:val="28"/>
        </w:rPr>
        <w:t xml:space="preserve"> </w:t>
      </w:r>
      <w:r w:rsidRPr="007D06A1">
        <w:rPr>
          <w:rFonts w:ascii="Simplified Arabic" w:hAnsi="Simplified Arabic" w:cs="Simplified Arabic"/>
          <w:sz w:val="28"/>
          <w:szCs w:val="28"/>
          <w:rtl/>
        </w:rPr>
        <w:t>عن</w:t>
      </w:r>
      <w:r w:rsidRPr="007D06A1">
        <w:rPr>
          <w:rFonts w:ascii="Simplified Arabic" w:hAnsi="Simplified Arabic" w:cs="Simplified Arabic"/>
          <w:sz w:val="28"/>
          <w:szCs w:val="28"/>
        </w:rPr>
        <w:t xml:space="preserve"> </w:t>
      </w:r>
      <w:r w:rsidRPr="007D06A1">
        <w:rPr>
          <w:rFonts w:ascii="Simplified Arabic" w:hAnsi="Simplified Arabic" w:cs="Simplified Arabic"/>
          <w:sz w:val="28"/>
          <w:szCs w:val="28"/>
          <w:rtl/>
        </w:rPr>
        <w:t>العراق</w:t>
      </w:r>
      <w:r w:rsidRPr="007D06A1">
        <w:rPr>
          <w:rFonts w:ascii="Simplified Arabic" w:hAnsi="Simplified Arabic" w:cs="Simplified Arabic"/>
          <w:sz w:val="28"/>
          <w:szCs w:val="28"/>
        </w:rPr>
        <w:t xml:space="preserve"> </w:t>
      </w:r>
      <w:r w:rsidRPr="007D06A1">
        <w:rPr>
          <w:rFonts w:ascii="Simplified Arabic" w:hAnsi="Simplified Arabic" w:cs="Simplified Arabic"/>
          <w:sz w:val="28"/>
          <w:szCs w:val="28"/>
          <w:rtl/>
        </w:rPr>
        <w:t>والمقدسات،</w:t>
      </w:r>
      <w:r w:rsidRPr="007D06A1">
        <w:rPr>
          <w:rFonts w:ascii="Simplified Arabic" w:hAnsi="Simplified Arabic" w:cs="Simplified Arabic"/>
          <w:sz w:val="28"/>
          <w:szCs w:val="28"/>
        </w:rPr>
        <w:t xml:space="preserve"> </w:t>
      </w:r>
      <w:r w:rsidRPr="007D06A1">
        <w:rPr>
          <w:rFonts w:ascii="Simplified Arabic" w:hAnsi="Simplified Arabic" w:cs="Simplified Arabic"/>
          <w:sz w:val="28"/>
          <w:szCs w:val="28"/>
          <w:rtl/>
        </w:rPr>
        <w:t>فكانوا</w:t>
      </w:r>
      <w:r w:rsidRPr="007D06A1">
        <w:rPr>
          <w:rFonts w:ascii="Simplified Arabic" w:hAnsi="Simplified Arabic" w:cs="Simplified Arabic"/>
          <w:sz w:val="28"/>
          <w:szCs w:val="28"/>
        </w:rPr>
        <w:t xml:space="preserve"> </w:t>
      </w:r>
      <w:r w:rsidRPr="007D06A1">
        <w:rPr>
          <w:rFonts w:ascii="Simplified Arabic" w:hAnsi="Simplified Arabic" w:cs="Simplified Arabic"/>
          <w:sz w:val="28"/>
          <w:szCs w:val="28"/>
          <w:rtl/>
        </w:rPr>
        <w:t>شموعًا</w:t>
      </w:r>
      <w:r w:rsidRPr="007D06A1">
        <w:rPr>
          <w:rFonts w:ascii="Simplified Arabic" w:hAnsi="Simplified Arabic" w:cs="Simplified Arabic"/>
          <w:sz w:val="28"/>
          <w:szCs w:val="28"/>
        </w:rPr>
        <w:t xml:space="preserve"> </w:t>
      </w:r>
      <w:r w:rsidRPr="007D06A1">
        <w:rPr>
          <w:rFonts w:ascii="Simplified Arabic" w:hAnsi="Simplified Arabic" w:cs="Simplified Arabic"/>
          <w:sz w:val="28"/>
          <w:szCs w:val="28"/>
          <w:rtl/>
        </w:rPr>
        <w:t>أحرقت</w:t>
      </w:r>
      <w:r w:rsidRPr="007D06A1">
        <w:rPr>
          <w:rFonts w:ascii="Simplified Arabic" w:hAnsi="Simplified Arabic" w:cs="Simplified Arabic"/>
          <w:sz w:val="28"/>
          <w:szCs w:val="28"/>
        </w:rPr>
        <w:t xml:space="preserve"> </w:t>
      </w:r>
      <w:r w:rsidRPr="007D06A1">
        <w:rPr>
          <w:rFonts w:ascii="Simplified Arabic" w:hAnsi="Simplified Arabic" w:cs="Simplified Arabic"/>
          <w:sz w:val="28"/>
          <w:szCs w:val="28"/>
          <w:rtl/>
        </w:rPr>
        <w:t>نفسها</w:t>
      </w:r>
      <w:r w:rsidRPr="007D06A1">
        <w:rPr>
          <w:rFonts w:ascii="Simplified Arabic" w:hAnsi="Simplified Arabic" w:cs="Simplified Arabic"/>
          <w:sz w:val="28"/>
          <w:szCs w:val="28"/>
        </w:rPr>
        <w:t xml:space="preserve"> </w:t>
      </w:r>
      <w:r w:rsidRPr="007D06A1">
        <w:rPr>
          <w:rFonts w:ascii="Simplified Arabic" w:hAnsi="Simplified Arabic" w:cs="Simplified Arabic"/>
          <w:sz w:val="28"/>
          <w:szCs w:val="28"/>
          <w:rtl/>
        </w:rPr>
        <w:t>لتنير</w:t>
      </w:r>
      <w:r w:rsidRPr="007D06A1">
        <w:rPr>
          <w:rFonts w:ascii="Simplified Arabic" w:hAnsi="Simplified Arabic" w:cs="Simplified Arabic"/>
          <w:sz w:val="28"/>
          <w:szCs w:val="28"/>
        </w:rPr>
        <w:t xml:space="preserve"> </w:t>
      </w:r>
      <w:r w:rsidRPr="007D06A1">
        <w:rPr>
          <w:rFonts w:ascii="Simplified Arabic" w:hAnsi="Simplified Arabic" w:cs="Simplified Arabic"/>
          <w:sz w:val="28"/>
          <w:szCs w:val="28"/>
          <w:rtl/>
        </w:rPr>
        <w:t>درب</w:t>
      </w:r>
      <w:r w:rsidRPr="007D06A1">
        <w:rPr>
          <w:rFonts w:ascii="Simplified Arabic" w:hAnsi="Simplified Arabic" w:cs="Simplified Arabic"/>
          <w:sz w:val="28"/>
          <w:szCs w:val="28"/>
        </w:rPr>
        <w:t xml:space="preserve"> </w:t>
      </w:r>
      <w:r w:rsidRPr="007D06A1">
        <w:rPr>
          <w:rFonts w:ascii="Simplified Arabic" w:hAnsi="Simplified Arabic" w:cs="Simplified Arabic"/>
          <w:sz w:val="28"/>
          <w:szCs w:val="28"/>
          <w:rtl/>
        </w:rPr>
        <w:t>الأجيال</w:t>
      </w:r>
      <w:r w:rsidRPr="007D06A1">
        <w:rPr>
          <w:rFonts w:ascii="Simplified Arabic" w:hAnsi="Simplified Arabic" w:cs="Simplified Arabic"/>
          <w:sz w:val="28"/>
          <w:szCs w:val="28"/>
        </w:rPr>
        <w:t>.</w:t>
      </w:r>
    </w:p>
    <w:p w:rsidR="00F453C9" w:rsidRPr="007D06A1" w:rsidRDefault="00F453C9" w:rsidP="00F01205">
      <w:pPr>
        <w:bidi/>
        <w:spacing w:after="0"/>
        <w:jc w:val="both"/>
        <w:rPr>
          <w:rFonts w:ascii="Simplified Arabic" w:hAnsi="Simplified Arabic" w:cs="Simplified Arabic"/>
          <w:sz w:val="28"/>
          <w:szCs w:val="28"/>
        </w:rPr>
      </w:pPr>
    </w:p>
    <w:sectPr w:rsidR="00F453C9" w:rsidRPr="007D06A1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00007843" w:usb2="00000001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Miriam">
    <w:panose1 w:val="020B0502050101010101"/>
    <w:charset w:val="B1"/>
    <w:family w:val="swiss"/>
    <w:pitch w:val="variable"/>
    <w:sig w:usb0="00000801" w:usb1="00000000" w:usb2="00000000" w:usb3="00000000" w:csb0="0000002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1C7809"/>
    <w:rsid w:val="0029571F"/>
    <w:rsid w:val="0029639D"/>
    <w:rsid w:val="002D09F5"/>
    <w:rsid w:val="00326F90"/>
    <w:rsid w:val="003E1C4B"/>
    <w:rsid w:val="006376D6"/>
    <w:rsid w:val="007D06A1"/>
    <w:rsid w:val="00844E95"/>
    <w:rsid w:val="009C1B29"/>
    <w:rsid w:val="00AA1D8D"/>
    <w:rsid w:val="00B47730"/>
    <w:rsid w:val="00CB0664"/>
    <w:rsid w:val="00D0367F"/>
    <w:rsid w:val="00EF339B"/>
    <w:rsid w:val="00F01205"/>
    <w:rsid w:val="00F453C9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">
    <w:name w:val="رأس الصفحة Char"/>
    <w:basedOn w:val="a2"/>
    <w:link w:val="a5"/>
    <w:uiPriority w:val="99"/>
    <w:rsid w:val="00E618BF"/>
  </w:style>
  <w:style w:type="paragraph" w:styleId="a6">
    <w:name w:val="footer"/>
    <w:basedOn w:val="a1"/>
    <w:link w:val="Char0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0">
    <w:name w:val="تذييل الصفحة Char"/>
    <w:basedOn w:val="a2"/>
    <w:link w:val="a6"/>
    <w:uiPriority w:val="99"/>
    <w:rsid w:val="00E618BF"/>
  </w:style>
  <w:style w:type="paragraph" w:styleId="a7">
    <w:name w:val="No Spacing"/>
    <w:uiPriority w:val="1"/>
    <w:qFormat/>
    <w:rsid w:val="00FC693F"/>
    <w:pPr>
      <w:spacing w:after="0" w:line="240" w:lineRule="auto"/>
    </w:pPr>
  </w:style>
  <w:style w:type="character" w:customStyle="1" w:styleId="1Char">
    <w:name w:val="عنوان 1 Char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Char">
    <w:name w:val="عنوان 2 Char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Char">
    <w:name w:val="عنوان 3 Char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8">
    <w:name w:val="Title"/>
    <w:basedOn w:val="a1"/>
    <w:next w:val="a1"/>
    <w:link w:val="Char1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Char1">
    <w:name w:val="العنوان Char"/>
    <w:basedOn w:val="a2"/>
    <w:link w:val="a8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9">
    <w:name w:val="Subtitle"/>
    <w:basedOn w:val="a1"/>
    <w:next w:val="a1"/>
    <w:link w:val="Char2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Char2">
    <w:name w:val="عنوان فرعي Char"/>
    <w:basedOn w:val="a2"/>
    <w:link w:val="a9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a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b">
    <w:name w:val="Body Text"/>
    <w:basedOn w:val="a1"/>
    <w:link w:val="Char3"/>
    <w:uiPriority w:val="99"/>
    <w:unhideWhenUsed/>
    <w:rsid w:val="00AA1D8D"/>
    <w:pPr>
      <w:spacing w:after="120"/>
    </w:pPr>
  </w:style>
  <w:style w:type="character" w:customStyle="1" w:styleId="Char3">
    <w:name w:val="نص أساسي Char"/>
    <w:basedOn w:val="a2"/>
    <w:link w:val="ab"/>
    <w:uiPriority w:val="99"/>
    <w:rsid w:val="00AA1D8D"/>
  </w:style>
  <w:style w:type="paragraph" w:styleId="22">
    <w:name w:val="Body Text 2"/>
    <w:basedOn w:val="a1"/>
    <w:link w:val="2Char0"/>
    <w:uiPriority w:val="99"/>
    <w:unhideWhenUsed/>
    <w:rsid w:val="00AA1D8D"/>
    <w:pPr>
      <w:spacing w:after="120" w:line="480" w:lineRule="auto"/>
    </w:pPr>
  </w:style>
  <w:style w:type="character" w:customStyle="1" w:styleId="2Char0">
    <w:name w:val="نص أساسي 2 Char"/>
    <w:basedOn w:val="a2"/>
    <w:link w:val="22"/>
    <w:uiPriority w:val="99"/>
    <w:rsid w:val="00AA1D8D"/>
  </w:style>
  <w:style w:type="paragraph" w:styleId="32">
    <w:name w:val="Body Text 3"/>
    <w:basedOn w:val="a1"/>
    <w:link w:val="3Char0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Char0">
    <w:name w:val="نص أساسي 3 Char"/>
    <w:basedOn w:val="a2"/>
    <w:link w:val="32"/>
    <w:uiPriority w:val="99"/>
    <w:rsid w:val="00AA1D8D"/>
    <w:rPr>
      <w:sz w:val="16"/>
      <w:szCs w:val="16"/>
    </w:rPr>
  </w:style>
  <w:style w:type="paragraph" w:styleId="ac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3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3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d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4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4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e">
    <w:name w:val="macro"/>
    <w:link w:val="Char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Char4">
    <w:name w:val="نص ماكرو Char"/>
    <w:basedOn w:val="a2"/>
    <w:link w:val="ae"/>
    <w:uiPriority w:val="99"/>
    <w:rsid w:val="0029639D"/>
    <w:rPr>
      <w:rFonts w:ascii="Courier" w:hAnsi="Courier"/>
      <w:sz w:val="20"/>
      <w:szCs w:val="20"/>
    </w:rPr>
  </w:style>
  <w:style w:type="paragraph" w:styleId="af">
    <w:name w:val="Quote"/>
    <w:basedOn w:val="a1"/>
    <w:next w:val="a1"/>
    <w:link w:val="Char5"/>
    <w:uiPriority w:val="29"/>
    <w:qFormat/>
    <w:rsid w:val="00FC693F"/>
    <w:rPr>
      <w:i/>
      <w:iCs/>
      <w:color w:val="000000" w:themeColor="text1"/>
    </w:rPr>
  </w:style>
  <w:style w:type="character" w:customStyle="1" w:styleId="Char5">
    <w:name w:val="اقتباس Char"/>
    <w:basedOn w:val="a2"/>
    <w:link w:val="af"/>
    <w:uiPriority w:val="29"/>
    <w:rsid w:val="00FC693F"/>
    <w:rPr>
      <w:i/>
      <w:iCs/>
      <w:color w:val="000000" w:themeColor="text1"/>
    </w:rPr>
  </w:style>
  <w:style w:type="character" w:customStyle="1" w:styleId="4Char">
    <w:name w:val="عنوان 4 Char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Char">
    <w:name w:val="عنوان 5 Char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Char">
    <w:name w:val="عنوان 6 Char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Char">
    <w:name w:val="عنوان 7 Char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Char">
    <w:name w:val="عنوان 8 Char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Char">
    <w:name w:val="عنوان 9 Char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0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1">
    <w:name w:val="Strong"/>
    <w:basedOn w:val="a2"/>
    <w:uiPriority w:val="22"/>
    <w:qFormat/>
    <w:rsid w:val="00FC693F"/>
    <w:rPr>
      <w:b/>
      <w:bCs/>
    </w:rPr>
  </w:style>
  <w:style w:type="character" w:styleId="af2">
    <w:name w:val="Emphasis"/>
    <w:basedOn w:val="a2"/>
    <w:uiPriority w:val="20"/>
    <w:qFormat/>
    <w:rsid w:val="00FC693F"/>
    <w:rPr>
      <w:i/>
      <w:iCs/>
    </w:rPr>
  </w:style>
  <w:style w:type="paragraph" w:styleId="af3">
    <w:name w:val="Intense Quote"/>
    <w:basedOn w:val="a1"/>
    <w:next w:val="a1"/>
    <w:link w:val="Char6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har6">
    <w:name w:val="اقتباس مكثف Char"/>
    <w:basedOn w:val="a2"/>
    <w:link w:val="af3"/>
    <w:uiPriority w:val="30"/>
    <w:rsid w:val="00FC693F"/>
    <w:rPr>
      <w:b/>
      <w:bCs/>
      <w:i/>
      <w:iCs/>
      <w:color w:val="4F81BD" w:themeColor="accent1"/>
    </w:rPr>
  </w:style>
  <w:style w:type="character" w:styleId="af4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5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6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7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8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9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a">
    <w:name w:val="Table Grid"/>
    <w:basedOn w:val="a3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b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c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d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0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5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1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6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2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7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5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e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0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1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Hyperlink">
    <w:name w:val="Hyperlink"/>
    <w:basedOn w:val="a2"/>
    <w:uiPriority w:val="99"/>
    <w:unhideWhenUsed/>
    <w:rsid w:val="006376D6"/>
    <w:rPr>
      <w:color w:val="0000FF"/>
      <w:u w:val="single"/>
    </w:rPr>
  </w:style>
  <w:style w:type="paragraph" w:styleId="aff2">
    <w:name w:val="Normal (Web)"/>
    <w:basedOn w:val="a1"/>
    <w:uiPriority w:val="99"/>
    <w:unhideWhenUsed/>
    <w:rsid w:val="006376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">
    <w:name w:val="رأس الصفحة Char"/>
    <w:basedOn w:val="a2"/>
    <w:link w:val="a5"/>
    <w:uiPriority w:val="99"/>
    <w:rsid w:val="00E618BF"/>
  </w:style>
  <w:style w:type="paragraph" w:styleId="a6">
    <w:name w:val="footer"/>
    <w:basedOn w:val="a1"/>
    <w:link w:val="Char0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0">
    <w:name w:val="تذييل الصفحة Char"/>
    <w:basedOn w:val="a2"/>
    <w:link w:val="a6"/>
    <w:uiPriority w:val="99"/>
    <w:rsid w:val="00E618BF"/>
  </w:style>
  <w:style w:type="paragraph" w:styleId="a7">
    <w:name w:val="No Spacing"/>
    <w:uiPriority w:val="1"/>
    <w:qFormat/>
    <w:rsid w:val="00FC693F"/>
    <w:pPr>
      <w:spacing w:after="0" w:line="240" w:lineRule="auto"/>
    </w:pPr>
  </w:style>
  <w:style w:type="character" w:customStyle="1" w:styleId="1Char">
    <w:name w:val="عنوان 1 Char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Char">
    <w:name w:val="عنوان 2 Char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Char">
    <w:name w:val="عنوان 3 Char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8">
    <w:name w:val="Title"/>
    <w:basedOn w:val="a1"/>
    <w:next w:val="a1"/>
    <w:link w:val="Char1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Char1">
    <w:name w:val="العنوان Char"/>
    <w:basedOn w:val="a2"/>
    <w:link w:val="a8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9">
    <w:name w:val="Subtitle"/>
    <w:basedOn w:val="a1"/>
    <w:next w:val="a1"/>
    <w:link w:val="Char2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Char2">
    <w:name w:val="عنوان فرعي Char"/>
    <w:basedOn w:val="a2"/>
    <w:link w:val="a9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a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b">
    <w:name w:val="Body Text"/>
    <w:basedOn w:val="a1"/>
    <w:link w:val="Char3"/>
    <w:uiPriority w:val="99"/>
    <w:unhideWhenUsed/>
    <w:rsid w:val="00AA1D8D"/>
    <w:pPr>
      <w:spacing w:after="120"/>
    </w:pPr>
  </w:style>
  <w:style w:type="character" w:customStyle="1" w:styleId="Char3">
    <w:name w:val="نص أساسي Char"/>
    <w:basedOn w:val="a2"/>
    <w:link w:val="ab"/>
    <w:uiPriority w:val="99"/>
    <w:rsid w:val="00AA1D8D"/>
  </w:style>
  <w:style w:type="paragraph" w:styleId="22">
    <w:name w:val="Body Text 2"/>
    <w:basedOn w:val="a1"/>
    <w:link w:val="2Char0"/>
    <w:uiPriority w:val="99"/>
    <w:unhideWhenUsed/>
    <w:rsid w:val="00AA1D8D"/>
    <w:pPr>
      <w:spacing w:after="120" w:line="480" w:lineRule="auto"/>
    </w:pPr>
  </w:style>
  <w:style w:type="character" w:customStyle="1" w:styleId="2Char0">
    <w:name w:val="نص أساسي 2 Char"/>
    <w:basedOn w:val="a2"/>
    <w:link w:val="22"/>
    <w:uiPriority w:val="99"/>
    <w:rsid w:val="00AA1D8D"/>
  </w:style>
  <w:style w:type="paragraph" w:styleId="32">
    <w:name w:val="Body Text 3"/>
    <w:basedOn w:val="a1"/>
    <w:link w:val="3Char0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Char0">
    <w:name w:val="نص أساسي 3 Char"/>
    <w:basedOn w:val="a2"/>
    <w:link w:val="32"/>
    <w:uiPriority w:val="99"/>
    <w:rsid w:val="00AA1D8D"/>
    <w:rPr>
      <w:sz w:val="16"/>
      <w:szCs w:val="16"/>
    </w:rPr>
  </w:style>
  <w:style w:type="paragraph" w:styleId="ac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3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3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d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4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4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e">
    <w:name w:val="macro"/>
    <w:link w:val="Char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Char4">
    <w:name w:val="نص ماكرو Char"/>
    <w:basedOn w:val="a2"/>
    <w:link w:val="ae"/>
    <w:uiPriority w:val="99"/>
    <w:rsid w:val="0029639D"/>
    <w:rPr>
      <w:rFonts w:ascii="Courier" w:hAnsi="Courier"/>
      <w:sz w:val="20"/>
      <w:szCs w:val="20"/>
    </w:rPr>
  </w:style>
  <w:style w:type="paragraph" w:styleId="af">
    <w:name w:val="Quote"/>
    <w:basedOn w:val="a1"/>
    <w:next w:val="a1"/>
    <w:link w:val="Char5"/>
    <w:uiPriority w:val="29"/>
    <w:qFormat/>
    <w:rsid w:val="00FC693F"/>
    <w:rPr>
      <w:i/>
      <w:iCs/>
      <w:color w:val="000000" w:themeColor="text1"/>
    </w:rPr>
  </w:style>
  <w:style w:type="character" w:customStyle="1" w:styleId="Char5">
    <w:name w:val="اقتباس Char"/>
    <w:basedOn w:val="a2"/>
    <w:link w:val="af"/>
    <w:uiPriority w:val="29"/>
    <w:rsid w:val="00FC693F"/>
    <w:rPr>
      <w:i/>
      <w:iCs/>
      <w:color w:val="000000" w:themeColor="text1"/>
    </w:rPr>
  </w:style>
  <w:style w:type="character" w:customStyle="1" w:styleId="4Char">
    <w:name w:val="عنوان 4 Char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Char">
    <w:name w:val="عنوان 5 Char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Char">
    <w:name w:val="عنوان 6 Char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Char">
    <w:name w:val="عنوان 7 Char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Char">
    <w:name w:val="عنوان 8 Char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Char">
    <w:name w:val="عنوان 9 Char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0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1">
    <w:name w:val="Strong"/>
    <w:basedOn w:val="a2"/>
    <w:uiPriority w:val="22"/>
    <w:qFormat/>
    <w:rsid w:val="00FC693F"/>
    <w:rPr>
      <w:b/>
      <w:bCs/>
    </w:rPr>
  </w:style>
  <w:style w:type="character" w:styleId="af2">
    <w:name w:val="Emphasis"/>
    <w:basedOn w:val="a2"/>
    <w:uiPriority w:val="20"/>
    <w:qFormat/>
    <w:rsid w:val="00FC693F"/>
    <w:rPr>
      <w:i/>
      <w:iCs/>
    </w:rPr>
  </w:style>
  <w:style w:type="paragraph" w:styleId="af3">
    <w:name w:val="Intense Quote"/>
    <w:basedOn w:val="a1"/>
    <w:next w:val="a1"/>
    <w:link w:val="Char6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har6">
    <w:name w:val="اقتباس مكثف Char"/>
    <w:basedOn w:val="a2"/>
    <w:link w:val="af3"/>
    <w:uiPriority w:val="30"/>
    <w:rsid w:val="00FC693F"/>
    <w:rPr>
      <w:b/>
      <w:bCs/>
      <w:i/>
      <w:iCs/>
      <w:color w:val="4F81BD" w:themeColor="accent1"/>
    </w:rPr>
  </w:style>
  <w:style w:type="character" w:styleId="af4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5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6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7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8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9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a">
    <w:name w:val="Table Grid"/>
    <w:basedOn w:val="a3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b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c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d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0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5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1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6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2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7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5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e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0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1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Hyperlink">
    <w:name w:val="Hyperlink"/>
    <w:basedOn w:val="a2"/>
    <w:uiPriority w:val="99"/>
    <w:unhideWhenUsed/>
    <w:rsid w:val="006376D6"/>
    <w:rPr>
      <w:color w:val="0000FF"/>
      <w:u w:val="single"/>
    </w:rPr>
  </w:style>
  <w:style w:type="paragraph" w:styleId="aff2">
    <w:name w:val="Normal (Web)"/>
    <w:basedOn w:val="a1"/>
    <w:uiPriority w:val="99"/>
    <w:unhideWhenUsed/>
    <w:rsid w:val="006376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amalaltameemi1986@gmail.com" TargetMode="External"/><Relationship Id="rId3" Type="http://schemas.openxmlformats.org/officeDocument/2006/relationships/styles" Target="styles.xml"/><Relationship Id="rId7" Type="http://schemas.openxmlformats.org/officeDocument/2006/relationships/hyperlink" Target="mailto:jamalaltameemi1986@gmail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6BAA7C9-4930-4D8B-BCB6-93E6B8A352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484</Words>
  <Characters>2765</Characters>
  <Application>Microsoft Office Word</Application>
  <DocSecurity>0</DocSecurity>
  <Lines>23</Lines>
  <Paragraphs>6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المستقبل للحاسبات - سنجار</Company>
  <LinksUpToDate>false</LinksUpToDate>
  <CharactersWithSpaces>3243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dc:description>generated by python-docx</dc:description>
  <cp:lastModifiedBy>Shamfuture</cp:lastModifiedBy>
  <cp:revision>10</cp:revision>
  <dcterms:created xsi:type="dcterms:W3CDTF">2025-09-13T20:25:00Z</dcterms:created>
  <dcterms:modified xsi:type="dcterms:W3CDTF">2025-09-13T20:39:00Z</dcterms:modified>
</cp:coreProperties>
</file>